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025" w:rsidRPr="00DF1025" w:rsidRDefault="00DF1025" w:rsidP="00AE5CC9">
      <w:pPr>
        <w:jc w:val="both"/>
        <w:rPr>
          <w:rFonts w:ascii="Times New Roman" w:hAnsi="Times New Roman" w:cs="Times New Roman"/>
          <w:b/>
        </w:rPr>
      </w:pPr>
      <w:r>
        <w:rPr>
          <w:rFonts w:ascii="Times New Roman" w:hAnsi="Times New Roman" w:cs="Times New Roman"/>
          <w:i/>
        </w:rPr>
        <w:t xml:space="preserve">                                   </w:t>
      </w:r>
      <w:r w:rsidRPr="00DF1025">
        <w:rPr>
          <w:rFonts w:ascii="Times New Roman" w:hAnsi="Times New Roman" w:cs="Times New Roman"/>
          <w:b/>
        </w:rPr>
        <w:t>ТЕКСТЫ ДЛЯ ПЕРЕВОДА И ПЕРЕСКАЗА</w:t>
      </w:r>
    </w:p>
    <w:p w:rsidR="00DF1025" w:rsidRDefault="00DF1025" w:rsidP="00AE5CC9">
      <w:pPr>
        <w:jc w:val="both"/>
        <w:rPr>
          <w:rFonts w:ascii="Times New Roman" w:hAnsi="Times New Roman" w:cs="Times New Roman"/>
          <w:i/>
        </w:rPr>
      </w:pPr>
    </w:p>
    <w:p w:rsidR="00AE5CC9" w:rsidRPr="00A603A1" w:rsidRDefault="00AE5CC9" w:rsidP="00AE5CC9">
      <w:pPr>
        <w:jc w:val="both"/>
        <w:rPr>
          <w:rFonts w:ascii="Times New Roman" w:eastAsia="Andale Sans UI" w:hAnsi="Times New Roman" w:cs="Times New Roman"/>
          <w:i/>
          <w:kern w:val="2"/>
          <w:sz w:val="24"/>
          <w:szCs w:val="24"/>
          <w:lang w:eastAsia="ar-SA"/>
        </w:rPr>
      </w:pPr>
      <w:r w:rsidRPr="00A603A1">
        <w:rPr>
          <w:rFonts w:ascii="Times New Roman" w:hAnsi="Times New Roman" w:cs="Times New Roman"/>
          <w:i/>
        </w:rPr>
        <w:t xml:space="preserve">Прочитайте. Перескажите содержание на русском языке. </w:t>
      </w:r>
      <w:r>
        <w:rPr>
          <w:rFonts w:ascii="Times New Roman" w:hAnsi="Times New Roman" w:cs="Times New Roman"/>
          <w:i/>
        </w:rPr>
        <w:t>Укажите жанр. Составьте по образцу текст о себе.</w:t>
      </w:r>
    </w:p>
    <w:p w:rsidR="00AE5CC9" w:rsidRPr="00555346" w:rsidRDefault="00AE5CC9" w:rsidP="00AE5CC9">
      <w:pPr>
        <w:spacing w:line="200" w:lineRule="atLeast"/>
        <w:ind w:firstLine="709"/>
        <w:rPr>
          <w:rFonts w:ascii="Times New Roman" w:hAnsi="Times New Roman" w:cs="Times New Roman"/>
          <w:b/>
          <w:sz w:val="24"/>
          <w:szCs w:val="24"/>
        </w:rPr>
      </w:pPr>
      <w:r>
        <w:rPr>
          <w:rFonts w:ascii="Times New Roman" w:hAnsi="Times New Roman" w:cs="Times New Roman"/>
          <w:sz w:val="24"/>
          <w:szCs w:val="24"/>
        </w:rPr>
        <w:t xml:space="preserve">             </w:t>
      </w:r>
      <w:proofErr w:type="spellStart"/>
      <w:r w:rsidRPr="00555346">
        <w:rPr>
          <w:rFonts w:ascii="Times New Roman" w:hAnsi="Times New Roman" w:cs="Times New Roman"/>
          <w:b/>
          <w:sz w:val="24"/>
          <w:szCs w:val="24"/>
        </w:rPr>
        <w:t>Кĕске</w:t>
      </w:r>
      <w:proofErr w:type="spellEnd"/>
      <w:r w:rsidRPr="00555346">
        <w:rPr>
          <w:rFonts w:ascii="Times New Roman" w:hAnsi="Times New Roman" w:cs="Times New Roman"/>
          <w:b/>
          <w:sz w:val="24"/>
          <w:szCs w:val="24"/>
        </w:rPr>
        <w:t xml:space="preserve"> </w:t>
      </w:r>
      <w:proofErr w:type="spellStart"/>
      <w:r w:rsidRPr="00555346">
        <w:rPr>
          <w:rFonts w:ascii="Times New Roman" w:hAnsi="Times New Roman" w:cs="Times New Roman"/>
          <w:b/>
          <w:sz w:val="24"/>
          <w:szCs w:val="24"/>
        </w:rPr>
        <w:t>автобиографи</w:t>
      </w:r>
      <w:proofErr w:type="spellEnd"/>
      <w:r w:rsidRPr="00555346">
        <w:rPr>
          <w:rFonts w:ascii="Times New Roman" w:hAnsi="Times New Roman" w:cs="Times New Roman"/>
          <w:b/>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Эпĕ</w:t>
      </w:r>
      <w:proofErr w:type="spellEnd"/>
      <w:r w:rsidRPr="00AE5CC9">
        <w:rPr>
          <w:rFonts w:ascii="Times New Roman" w:hAnsi="Times New Roman" w:cs="Times New Roman"/>
          <w:sz w:val="24"/>
          <w:szCs w:val="24"/>
        </w:rPr>
        <w:t xml:space="preserve"> 1907 </w:t>
      </w:r>
      <w:proofErr w:type="spellStart"/>
      <w:r w:rsidRPr="00AE5CC9">
        <w:rPr>
          <w:rFonts w:ascii="Times New Roman" w:hAnsi="Times New Roman" w:cs="Times New Roman"/>
          <w:sz w:val="24"/>
          <w:szCs w:val="24"/>
        </w:rPr>
        <w:t>çулхи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январĕн</w:t>
      </w:r>
      <w:proofErr w:type="spellEnd"/>
      <w:r w:rsidRPr="00AE5CC9">
        <w:rPr>
          <w:rFonts w:ascii="Times New Roman" w:hAnsi="Times New Roman" w:cs="Times New Roman"/>
          <w:sz w:val="24"/>
          <w:szCs w:val="24"/>
        </w:rPr>
        <w:t xml:space="preserve"> 22-мĕшĕнче </w:t>
      </w:r>
      <w:proofErr w:type="spellStart"/>
      <w:r w:rsidRPr="00AE5CC9">
        <w:rPr>
          <w:rFonts w:ascii="Times New Roman" w:hAnsi="Times New Roman" w:cs="Times New Roman"/>
          <w:sz w:val="24"/>
          <w:szCs w:val="24"/>
        </w:rPr>
        <w:t>çуралнă</w:t>
      </w:r>
      <w:proofErr w:type="spellEnd"/>
      <w:r w:rsidRPr="00AE5CC9">
        <w:rPr>
          <w:rFonts w:ascii="Times New Roman" w:hAnsi="Times New Roman" w:cs="Times New Roman"/>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Пирĕн</w:t>
      </w:r>
      <w:proofErr w:type="spellEnd"/>
      <w:r w:rsidRPr="00AE5CC9">
        <w:rPr>
          <w:rFonts w:ascii="Times New Roman" w:hAnsi="Times New Roman" w:cs="Times New Roman"/>
          <w:sz w:val="24"/>
          <w:szCs w:val="24"/>
        </w:rPr>
        <w:t xml:space="preserve"> ял </w:t>
      </w:r>
      <w:proofErr w:type="spellStart"/>
      <w:r w:rsidRPr="00AE5CC9">
        <w:rPr>
          <w:rFonts w:ascii="Times New Roman" w:hAnsi="Times New Roman" w:cs="Times New Roman"/>
          <w:sz w:val="24"/>
          <w:szCs w:val="24"/>
        </w:rPr>
        <w:t>Сиктерме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ятлă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Вă</w:t>
      </w:r>
      <w:proofErr w:type="gramStart"/>
      <w:r w:rsidRPr="00AE5CC9">
        <w:rPr>
          <w:rFonts w:ascii="Times New Roman" w:hAnsi="Times New Roman" w:cs="Times New Roman"/>
          <w:sz w:val="24"/>
          <w:szCs w:val="24"/>
        </w:rPr>
        <w:t>л</w:t>
      </w:r>
      <w:proofErr w:type="spellEnd"/>
      <w:proofErr w:type="gram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хальхи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Тутар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республикин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Юхмалчă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районне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кĕрет</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Эпир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аслă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шыв</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w:t>
      </w:r>
      <w:proofErr w:type="gramStart"/>
      <w:r w:rsidRPr="00AE5CC9">
        <w:rPr>
          <w:rFonts w:ascii="Times New Roman" w:hAnsi="Times New Roman" w:cs="Times New Roman"/>
          <w:sz w:val="24"/>
          <w:szCs w:val="24"/>
        </w:rPr>
        <w:t>ул</w:t>
      </w:r>
      <w:proofErr w:type="gramEnd"/>
      <w:r w:rsidRPr="00AE5CC9">
        <w:rPr>
          <w:rFonts w:ascii="Times New Roman" w:hAnsi="Times New Roman" w:cs="Times New Roman"/>
          <w:sz w:val="24"/>
          <w:szCs w:val="24"/>
        </w:rPr>
        <w:t>ĕнчен</w:t>
      </w:r>
      <w:proofErr w:type="spellEnd"/>
      <w:r w:rsidRPr="00AE5CC9">
        <w:rPr>
          <w:rFonts w:ascii="Times New Roman" w:hAnsi="Times New Roman" w:cs="Times New Roman"/>
          <w:sz w:val="24"/>
          <w:szCs w:val="24"/>
        </w:rPr>
        <w:t xml:space="preserve"> те, чугун </w:t>
      </w:r>
      <w:proofErr w:type="spellStart"/>
      <w:r w:rsidRPr="00AE5CC9">
        <w:rPr>
          <w:rFonts w:ascii="Times New Roman" w:hAnsi="Times New Roman" w:cs="Times New Roman"/>
          <w:sz w:val="24"/>
          <w:szCs w:val="24"/>
        </w:rPr>
        <w:t>çулран</w:t>
      </w:r>
      <w:proofErr w:type="spellEnd"/>
      <w:r w:rsidRPr="00AE5CC9">
        <w:rPr>
          <w:rFonts w:ascii="Times New Roman" w:hAnsi="Times New Roman" w:cs="Times New Roman"/>
          <w:sz w:val="24"/>
          <w:szCs w:val="24"/>
        </w:rPr>
        <w:t xml:space="preserve"> та 60 </w:t>
      </w:r>
      <w:proofErr w:type="spellStart"/>
      <w:r w:rsidRPr="00AE5CC9">
        <w:rPr>
          <w:rFonts w:ascii="Times New Roman" w:hAnsi="Times New Roman" w:cs="Times New Roman"/>
          <w:sz w:val="24"/>
          <w:szCs w:val="24"/>
        </w:rPr>
        <w:t>çухрăмра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пурăнатпăр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Вунултă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çула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çитиччен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эпĕ</w:t>
      </w:r>
      <w:proofErr w:type="spellEnd"/>
      <w:r w:rsidRPr="00AE5CC9">
        <w:rPr>
          <w:rFonts w:ascii="Times New Roman" w:hAnsi="Times New Roman" w:cs="Times New Roman"/>
          <w:sz w:val="24"/>
          <w:szCs w:val="24"/>
        </w:rPr>
        <w:t xml:space="preserve"> хула та, </w:t>
      </w:r>
      <w:proofErr w:type="spellStart"/>
      <w:r w:rsidRPr="00AE5CC9">
        <w:rPr>
          <w:rFonts w:ascii="Times New Roman" w:hAnsi="Times New Roman" w:cs="Times New Roman"/>
          <w:sz w:val="24"/>
          <w:szCs w:val="24"/>
        </w:rPr>
        <w:t>пăрахут</w:t>
      </w:r>
      <w:proofErr w:type="spellEnd"/>
      <w:r w:rsidRPr="00AE5CC9">
        <w:rPr>
          <w:rFonts w:ascii="Times New Roman" w:hAnsi="Times New Roman" w:cs="Times New Roman"/>
          <w:sz w:val="24"/>
          <w:szCs w:val="24"/>
        </w:rPr>
        <w:t xml:space="preserve"> та, </w:t>
      </w:r>
      <w:proofErr w:type="spellStart"/>
      <w:r w:rsidRPr="00AE5CC9">
        <w:rPr>
          <w:rFonts w:ascii="Times New Roman" w:hAnsi="Times New Roman" w:cs="Times New Roman"/>
          <w:sz w:val="24"/>
          <w:szCs w:val="24"/>
        </w:rPr>
        <w:t>пăравус</w:t>
      </w:r>
      <w:proofErr w:type="spellEnd"/>
      <w:r w:rsidRPr="00AE5CC9">
        <w:rPr>
          <w:rFonts w:ascii="Times New Roman" w:hAnsi="Times New Roman" w:cs="Times New Roman"/>
          <w:sz w:val="24"/>
          <w:szCs w:val="24"/>
        </w:rPr>
        <w:t xml:space="preserve"> та </w:t>
      </w:r>
      <w:proofErr w:type="spellStart"/>
      <w:r w:rsidRPr="00AE5CC9">
        <w:rPr>
          <w:rFonts w:ascii="Times New Roman" w:hAnsi="Times New Roman" w:cs="Times New Roman"/>
          <w:sz w:val="24"/>
          <w:szCs w:val="24"/>
        </w:rPr>
        <w:t>курман</w:t>
      </w:r>
      <w:proofErr w:type="spellEnd"/>
      <w:r w:rsidRPr="00AE5CC9">
        <w:rPr>
          <w:rFonts w:ascii="Times New Roman" w:hAnsi="Times New Roman" w:cs="Times New Roman"/>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Пирĕн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патра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ютран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килнĕ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шкул</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ачисем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хваттерте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пурăнкалатчĕç</w:t>
      </w:r>
      <w:proofErr w:type="spellEnd"/>
      <w:r w:rsidRPr="00AE5CC9">
        <w:rPr>
          <w:rFonts w:ascii="Times New Roman" w:hAnsi="Times New Roman" w:cs="Times New Roman"/>
          <w:sz w:val="24"/>
          <w:szCs w:val="24"/>
        </w:rPr>
        <w:t xml:space="preserve"> те </w:t>
      </w:r>
      <w:proofErr w:type="spellStart"/>
      <w:r w:rsidRPr="00AE5CC9">
        <w:rPr>
          <w:rFonts w:ascii="Times New Roman" w:hAnsi="Times New Roman" w:cs="Times New Roman"/>
          <w:sz w:val="24"/>
          <w:szCs w:val="24"/>
        </w:rPr>
        <w:t>çавсем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çумĕнче</w:t>
      </w:r>
      <w:proofErr w:type="spellEnd"/>
      <w:r w:rsidRPr="00AE5CC9">
        <w:rPr>
          <w:rFonts w:ascii="Times New Roman" w:hAnsi="Times New Roman" w:cs="Times New Roman"/>
          <w:sz w:val="24"/>
          <w:szCs w:val="24"/>
        </w:rPr>
        <w:t xml:space="preserve"> хам </w:t>
      </w:r>
      <w:proofErr w:type="spellStart"/>
      <w:r w:rsidRPr="00AE5CC9">
        <w:rPr>
          <w:rFonts w:ascii="Times New Roman" w:hAnsi="Times New Roman" w:cs="Times New Roman"/>
          <w:sz w:val="24"/>
          <w:szCs w:val="24"/>
        </w:rPr>
        <w:t>тĕлĕнех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вулам</w:t>
      </w:r>
      <w:proofErr w:type="gramStart"/>
      <w:r w:rsidRPr="00AE5CC9">
        <w:rPr>
          <w:rFonts w:ascii="Times New Roman" w:hAnsi="Times New Roman" w:cs="Times New Roman"/>
          <w:sz w:val="24"/>
          <w:szCs w:val="24"/>
        </w:rPr>
        <w:t>а-</w:t>
      </w:r>
      <w:proofErr w:type="gramEnd"/>
      <w:r w:rsidRPr="00AE5CC9">
        <w:rPr>
          <w:rFonts w:ascii="Times New Roman" w:hAnsi="Times New Roman" w:cs="Times New Roman"/>
          <w:sz w:val="24"/>
          <w:szCs w:val="24"/>
        </w:rPr>
        <w:t>çырма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тĕмшĕрткеллеттĕм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Пиллĕкре-улттăра</w:t>
      </w:r>
      <w:proofErr w:type="spellEnd"/>
      <w:r w:rsidRPr="00AE5CC9">
        <w:rPr>
          <w:rFonts w:ascii="Times New Roman" w:hAnsi="Times New Roman" w:cs="Times New Roman"/>
          <w:sz w:val="24"/>
          <w:szCs w:val="24"/>
        </w:rPr>
        <w:t xml:space="preserve"> чухне </w:t>
      </w:r>
      <w:proofErr w:type="spellStart"/>
      <w:r w:rsidRPr="00AE5CC9">
        <w:rPr>
          <w:rFonts w:ascii="Times New Roman" w:hAnsi="Times New Roman" w:cs="Times New Roman"/>
          <w:sz w:val="24"/>
          <w:szCs w:val="24"/>
        </w:rPr>
        <w:t>шкула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кайрăм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анчах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пĕчĕкçĕ-ха</w:t>
      </w:r>
      <w:proofErr w:type="spellEnd"/>
      <w:r w:rsidRPr="00AE5CC9">
        <w:rPr>
          <w:rFonts w:ascii="Times New Roman" w:hAnsi="Times New Roman" w:cs="Times New Roman"/>
          <w:sz w:val="24"/>
          <w:szCs w:val="24"/>
        </w:rPr>
        <w:t xml:space="preserve">» тесе </w:t>
      </w:r>
      <w:proofErr w:type="spellStart"/>
      <w:r w:rsidRPr="00AE5CC9">
        <w:rPr>
          <w:rFonts w:ascii="Times New Roman" w:hAnsi="Times New Roman" w:cs="Times New Roman"/>
          <w:sz w:val="24"/>
          <w:szCs w:val="24"/>
        </w:rPr>
        <w:t>илмерĕç</w:t>
      </w:r>
      <w:proofErr w:type="spellEnd"/>
      <w:r w:rsidRPr="00AE5CC9">
        <w:rPr>
          <w:rFonts w:ascii="Times New Roman" w:hAnsi="Times New Roman" w:cs="Times New Roman"/>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Вĕренме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саккăрта</w:t>
      </w:r>
      <w:proofErr w:type="spellEnd"/>
      <w:r w:rsidRPr="00AE5CC9">
        <w:rPr>
          <w:rFonts w:ascii="Times New Roman" w:hAnsi="Times New Roman" w:cs="Times New Roman"/>
          <w:sz w:val="24"/>
          <w:szCs w:val="24"/>
        </w:rPr>
        <w:t xml:space="preserve"> тин </w:t>
      </w:r>
      <w:proofErr w:type="spellStart"/>
      <w:r w:rsidRPr="00AE5CC9">
        <w:rPr>
          <w:rFonts w:ascii="Times New Roman" w:hAnsi="Times New Roman" w:cs="Times New Roman"/>
          <w:sz w:val="24"/>
          <w:szCs w:val="24"/>
        </w:rPr>
        <w:t>тытăнтăм</w:t>
      </w:r>
      <w:proofErr w:type="spellEnd"/>
      <w:r w:rsidRPr="00AE5CC9">
        <w:rPr>
          <w:rFonts w:ascii="Times New Roman" w:hAnsi="Times New Roman" w:cs="Times New Roman"/>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Пурнăç</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тă</w:t>
      </w:r>
      <w:proofErr w:type="gramStart"/>
      <w:r w:rsidRPr="00AE5CC9">
        <w:rPr>
          <w:rFonts w:ascii="Times New Roman" w:hAnsi="Times New Roman" w:cs="Times New Roman"/>
          <w:sz w:val="24"/>
          <w:szCs w:val="24"/>
        </w:rPr>
        <w:t>т</w:t>
      </w:r>
      <w:proofErr w:type="gramEnd"/>
      <w:r w:rsidRPr="00AE5CC9">
        <w:rPr>
          <w:rFonts w:ascii="Times New Roman" w:hAnsi="Times New Roman" w:cs="Times New Roman"/>
          <w:sz w:val="24"/>
          <w:szCs w:val="24"/>
        </w:rPr>
        <w:t>ăшах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çити-çитмиччĕ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Икĕ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ят</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акса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пĕр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лашапа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пĕр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ĕне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усраттăмăр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пилĕк-ултă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сурăх</w:t>
      </w:r>
      <w:proofErr w:type="spellEnd"/>
      <w:r w:rsidRPr="00AE5CC9">
        <w:rPr>
          <w:rFonts w:ascii="Times New Roman" w:hAnsi="Times New Roman" w:cs="Times New Roman"/>
          <w:sz w:val="24"/>
          <w:szCs w:val="24"/>
        </w:rPr>
        <w:t xml:space="preserve"> та </w:t>
      </w:r>
      <w:proofErr w:type="spellStart"/>
      <w:r w:rsidRPr="00AE5CC9">
        <w:rPr>
          <w:rFonts w:ascii="Times New Roman" w:hAnsi="Times New Roman" w:cs="Times New Roman"/>
          <w:sz w:val="24"/>
          <w:szCs w:val="24"/>
        </w:rPr>
        <w:t>хĕл</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каçаркалаттăмăр</w:t>
      </w:r>
      <w:proofErr w:type="spellEnd"/>
      <w:r w:rsidRPr="00AE5CC9">
        <w:rPr>
          <w:rFonts w:ascii="Times New Roman" w:hAnsi="Times New Roman" w:cs="Times New Roman"/>
          <w:sz w:val="24"/>
          <w:szCs w:val="24"/>
        </w:rPr>
        <w:t xml:space="preserve">. 1920 </w:t>
      </w:r>
      <w:proofErr w:type="spellStart"/>
      <w:r w:rsidRPr="00AE5CC9">
        <w:rPr>
          <w:rFonts w:ascii="Times New Roman" w:hAnsi="Times New Roman" w:cs="Times New Roman"/>
          <w:sz w:val="24"/>
          <w:szCs w:val="24"/>
        </w:rPr>
        <w:t>çулта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лаша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вилчĕ</w:t>
      </w:r>
      <w:proofErr w:type="spellEnd"/>
      <w:r w:rsidRPr="00AE5CC9">
        <w:rPr>
          <w:rFonts w:ascii="Times New Roman" w:hAnsi="Times New Roman" w:cs="Times New Roman"/>
          <w:sz w:val="24"/>
          <w:szCs w:val="24"/>
        </w:rPr>
        <w:t xml:space="preserve"> те </w:t>
      </w:r>
      <w:proofErr w:type="spellStart"/>
      <w:r w:rsidRPr="00AE5CC9">
        <w:rPr>
          <w:rFonts w:ascii="Times New Roman" w:hAnsi="Times New Roman" w:cs="Times New Roman"/>
          <w:sz w:val="24"/>
          <w:szCs w:val="24"/>
        </w:rPr>
        <w:t>кил-çурта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хуçсах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хăварчĕ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Унтан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выçлăх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пулчĕ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атте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кĕчĕ</w:t>
      </w:r>
      <w:proofErr w:type="spellEnd"/>
      <w:r w:rsidRPr="00AE5CC9">
        <w:rPr>
          <w:rFonts w:ascii="Times New Roman" w:hAnsi="Times New Roman" w:cs="Times New Roman"/>
          <w:sz w:val="24"/>
          <w:szCs w:val="24"/>
        </w:rPr>
        <w:t>...</w:t>
      </w:r>
    </w:p>
    <w:p w:rsidR="00AE5CC9" w:rsidRDefault="00AE5CC9" w:rsidP="00AE5CC9">
      <w:pPr>
        <w:jc w:val="both"/>
        <w:rPr>
          <w:rFonts w:ascii="Times New Roman" w:hAnsi="Times New Roman" w:cs="Times New Roman"/>
          <w:b/>
          <w:bCs/>
          <w:noProof/>
          <w:spacing w:val="-17"/>
          <w:sz w:val="24"/>
          <w:szCs w:val="24"/>
        </w:rPr>
      </w:pPr>
      <w:proofErr w:type="spellStart"/>
      <w:r w:rsidRPr="00AE5CC9">
        <w:rPr>
          <w:rFonts w:ascii="Times New Roman" w:hAnsi="Times New Roman" w:cs="Times New Roman"/>
          <w:sz w:val="24"/>
          <w:szCs w:val="24"/>
        </w:rPr>
        <w:t>Лашасă</w:t>
      </w:r>
      <w:proofErr w:type="gramStart"/>
      <w:r w:rsidRPr="00AE5CC9">
        <w:rPr>
          <w:rFonts w:ascii="Times New Roman" w:hAnsi="Times New Roman" w:cs="Times New Roman"/>
          <w:sz w:val="24"/>
          <w:szCs w:val="24"/>
        </w:rPr>
        <w:t>р</w:t>
      </w:r>
      <w:proofErr w:type="spellEnd"/>
      <w:proofErr w:type="gramEnd"/>
      <w:r w:rsidRPr="00AE5CC9">
        <w:rPr>
          <w:rFonts w:ascii="Times New Roman" w:hAnsi="Times New Roman" w:cs="Times New Roman"/>
          <w:sz w:val="24"/>
          <w:szCs w:val="24"/>
        </w:rPr>
        <w:t xml:space="preserve"> та, </w:t>
      </w:r>
      <w:proofErr w:type="spellStart"/>
      <w:r w:rsidRPr="00AE5CC9">
        <w:rPr>
          <w:rFonts w:ascii="Times New Roman" w:hAnsi="Times New Roman" w:cs="Times New Roman"/>
          <w:sz w:val="24"/>
          <w:szCs w:val="24"/>
        </w:rPr>
        <w:t>хуçасăр</w:t>
      </w:r>
      <w:proofErr w:type="spellEnd"/>
      <w:r w:rsidRPr="00AE5CC9">
        <w:rPr>
          <w:rFonts w:ascii="Times New Roman" w:hAnsi="Times New Roman" w:cs="Times New Roman"/>
          <w:sz w:val="24"/>
          <w:szCs w:val="24"/>
        </w:rPr>
        <w:t xml:space="preserve"> та </w:t>
      </w:r>
      <w:proofErr w:type="spellStart"/>
      <w:r w:rsidRPr="00AE5CC9">
        <w:rPr>
          <w:rFonts w:ascii="Times New Roman" w:hAnsi="Times New Roman" w:cs="Times New Roman"/>
          <w:sz w:val="24"/>
          <w:szCs w:val="24"/>
        </w:rPr>
        <w:t>тăрса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юлнăскерсем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аннепе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эпир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ят</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çĕрне</w:t>
      </w:r>
      <w:proofErr w:type="spellEnd"/>
      <w:r w:rsidRPr="00AE5CC9">
        <w:rPr>
          <w:rFonts w:ascii="Times New Roman" w:hAnsi="Times New Roman" w:cs="Times New Roman"/>
          <w:sz w:val="24"/>
          <w:szCs w:val="24"/>
        </w:rPr>
        <w:t xml:space="preserve"> те </w:t>
      </w:r>
      <w:proofErr w:type="spellStart"/>
      <w:r w:rsidRPr="00AE5CC9">
        <w:rPr>
          <w:rFonts w:ascii="Times New Roman" w:hAnsi="Times New Roman" w:cs="Times New Roman"/>
          <w:sz w:val="24"/>
          <w:szCs w:val="24"/>
        </w:rPr>
        <w:t>акайми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пултăмăр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çурмалла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актара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пуçларăмăр</w:t>
      </w:r>
      <w:proofErr w:type="spellEnd"/>
      <w:r w:rsidRPr="00AE5CC9">
        <w:rPr>
          <w:rFonts w:ascii="Times New Roman" w:hAnsi="Times New Roman" w:cs="Times New Roman"/>
          <w:sz w:val="24"/>
          <w:szCs w:val="24"/>
        </w:rPr>
        <w:t xml:space="preserve">. </w:t>
      </w:r>
      <w:r w:rsidRPr="00AE5CC9">
        <w:rPr>
          <w:rFonts w:ascii="Times New Roman" w:hAnsi="Times New Roman" w:cs="Times New Roman"/>
          <w:i/>
          <w:sz w:val="24"/>
          <w:szCs w:val="24"/>
        </w:rPr>
        <w:t>(</w:t>
      </w:r>
      <w:proofErr w:type="spellStart"/>
      <w:r w:rsidRPr="00AE5CC9">
        <w:rPr>
          <w:rFonts w:ascii="Times New Roman" w:hAnsi="Times New Roman" w:cs="Times New Roman"/>
          <w:i/>
          <w:sz w:val="24"/>
          <w:szCs w:val="24"/>
        </w:rPr>
        <w:t>Хусанкай</w:t>
      </w:r>
      <w:proofErr w:type="spellEnd"/>
    </w:p>
    <w:p w:rsidR="006F33B8" w:rsidRPr="00A603A1" w:rsidRDefault="00555346" w:rsidP="006F33B8">
      <w:pPr>
        <w:jc w:val="both"/>
        <w:rPr>
          <w:rFonts w:ascii="Times New Roman" w:eastAsia="Andale Sans UI" w:hAnsi="Times New Roman" w:cs="Times New Roman"/>
          <w:i/>
          <w:kern w:val="2"/>
          <w:sz w:val="24"/>
          <w:szCs w:val="24"/>
          <w:lang w:eastAsia="ar-SA"/>
        </w:rPr>
      </w:pPr>
      <w:r>
        <w:rPr>
          <w:rFonts w:ascii="Times New Roman" w:hAnsi="Times New Roman" w:cs="Times New Roman"/>
          <w:b/>
          <w:bCs/>
          <w:noProof/>
          <w:spacing w:val="-17"/>
          <w:sz w:val="24"/>
          <w:szCs w:val="24"/>
        </w:rPr>
        <w:t xml:space="preserve">   </w:t>
      </w:r>
      <w:r w:rsidR="006F33B8" w:rsidRPr="00A603A1">
        <w:rPr>
          <w:rFonts w:ascii="Times New Roman" w:hAnsi="Times New Roman" w:cs="Times New Roman"/>
          <w:i/>
        </w:rPr>
        <w:t xml:space="preserve">Прочитайте. Перескажите содержание на русском языке. </w:t>
      </w:r>
    </w:p>
    <w:p w:rsidR="00555346" w:rsidRDefault="006F33B8" w:rsidP="00555346">
      <w:pPr>
        <w:rPr>
          <w:rFonts w:ascii="Times New Roman" w:hAnsi="Times New Roman" w:cs="Times New Roman"/>
          <w:b/>
        </w:rPr>
      </w:pPr>
      <w:r>
        <w:rPr>
          <w:rFonts w:ascii="Times New Roman" w:hAnsi="Times New Roman" w:cs="Times New Roman"/>
          <w:b/>
          <w:bCs/>
          <w:noProof/>
          <w:spacing w:val="-17"/>
          <w:sz w:val="24"/>
          <w:szCs w:val="24"/>
        </w:rPr>
        <w:t xml:space="preserve">                                                                                 </w:t>
      </w:r>
      <w:r w:rsidR="001032FD">
        <w:rPr>
          <w:rFonts w:ascii="Times New Roman" w:hAnsi="Times New Roman" w:cs="Times New Roman"/>
          <w:b/>
          <w:bCs/>
          <w:noProof/>
          <w:spacing w:val="-17"/>
          <w:sz w:val="24"/>
          <w:szCs w:val="24"/>
        </w:rPr>
        <w:t xml:space="preserve"> </w:t>
      </w:r>
      <w:proofErr w:type="spellStart"/>
      <w:r w:rsidR="00555346">
        <w:rPr>
          <w:rFonts w:ascii="Times New Roman" w:hAnsi="Times New Roman" w:cs="Times New Roman"/>
          <w:b/>
        </w:rPr>
        <w:t>Асатте</w:t>
      </w:r>
      <w:proofErr w:type="spellEnd"/>
    </w:p>
    <w:p w:rsidR="00555346" w:rsidRDefault="006F33B8" w:rsidP="00555346">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Пирĕн</w:t>
      </w:r>
      <w:proofErr w:type="spellEnd"/>
      <w:r>
        <w:rPr>
          <w:rFonts w:ascii="Times New Roman" w:hAnsi="Times New Roman" w:cs="Times New Roman"/>
        </w:rPr>
        <w:t xml:space="preserve"> </w:t>
      </w:r>
      <w:proofErr w:type="spellStart"/>
      <w:r>
        <w:rPr>
          <w:rFonts w:ascii="Times New Roman" w:hAnsi="Times New Roman" w:cs="Times New Roman"/>
        </w:rPr>
        <w:t>асатте</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çитмĕлтен</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иртнĕ</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ĕнтĕ</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Шап-шурă</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сухаллă</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вăл</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Сарлака</w:t>
      </w:r>
      <w:proofErr w:type="spellEnd"/>
      <w:r w:rsidR="00555346">
        <w:rPr>
          <w:rFonts w:ascii="Times New Roman" w:hAnsi="Times New Roman" w:cs="Times New Roman"/>
        </w:rPr>
        <w:t xml:space="preserve"> пит </w:t>
      </w:r>
      <w:proofErr w:type="spellStart"/>
      <w:r w:rsidR="00555346">
        <w:rPr>
          <w:rFonts w:ascii="Times New Roman" w:hAnsi="Times New Roman" w:cs="Times New Roman"/>
        </w:rPr>
        <w:t>çăмартийĕ</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йă</w:t>
      </w:r>
      <w:proofErr w:type="gramStart"/>
      <w:r w:rsidR="00555346">
        <w:rPr>
          <w:rFonts w:ascii="Times New Roman" w:hAnsi="Times New Roman" w:cs="Times New Roman"/>
        </w:rPr>
        <w:t>р</w:t>
      </w:r>
      <w:proofErr w:type="gramEnd"/>
      <w:r w:rsidR="00555346">
        <w:rPr>
          <w:rFonts w:ascii="Times New Roman" w:hAnsi="Times New Roman" w:cs="Times New Roman"/>
        </w:rPr>
        <w:t>ăм-йăрăм</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пĕркеленнĕ</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Ватă</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пирĕн</w:t>
      </w:r>
      <w:proofErr w:type="spellEnd"/>
      <w:r w:rsidR="00555346">
        <w:rPr>
          <w:rFonts w:ascii="Times New Roman" w:hAnsi="Times New Roman" w:cs="Times New Roman"/>
        </w:rPr>
        <w:t xml:space="preserve"> </w:t>
      </w:r>
      <w:proofErr w:type="spellStart"/>
      <w:r>
        <w:rPr>
          <w:rFonts w:ascii="Times New Roman" w:hAnsi="Times New Roman" w:cs="Times New Roman"/>
        </w:rPr>
        <w:t>асатте</w:t>
      </w:r>
      <w:proofErr w:type="spellEnd"/>
      <w:r>
        <w:rPr>
          <w:rFonts w:ascii="Times New Roman" w:hAnsi="Times New Roman" w:cs="Times New Roman"/>
        </w:rPr>
        <w:t xml:space="preserve"> </w:t>
      </w:r>
      <w:r w:rsidR="00555346">
        <w:rPr>
          <w:rFonts w:ascii="Times New Roman" w:hAnsi="Times New Roman" w:cs="Times New Roman"/>
        </w:rPr>
        <w:t xml:space="preserve">. </w:t>
      </w:r>
      <w:proofErr w:type="spellStart"/>
      <w:r w:rsidR="00555346">
        <w:rPr>
          <w:rFonts w:ascii="Times New Roman" w:hAnsi="Times New Roman" w:cs="Times New Roman"/>
        </w:rPr>
        <w:t>Анчах</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вăл</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ĕçсĕр</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лармасть</w:t>
      </w:r>
      <w:proofErr w:type="spellEnd"/>
      <w:r w:rsidR="00555346">
        <w:rPr>
          <w:rFonts w:ascii="Times New Roman" w:hAnsi="Times New Roman" w:cs="Times New Roman"/>
        </w:rPr>
        <w:t xml:space="preserve">. </w:t>
      </w:r>
      <w:proofErr w:type="spellStart"/>
      <w:proofErr w:type="gramStart"/>
      <w:r w:rsidR="00555346">
        <w:rPr>
          <w:rFonts w:ascii="Times New Roman" w:hAnsi="Times New Roman" w:cs="Times New Roman"/>
        </w:rPr>
        <w:t>П</w:t>
      </w:r>
      <w:proofErr w:type="gramEnd"/>
      <w:r w:rsidR="00555346">
        <w:rPr>
          <w:rFonts w:ascii="Times New Roman" w:hAnsi="Times New Roman" w:cs="Times New Roman"/>
        </w:rPr>
        <w:t>ĕрмай</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кăштăртатать</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Тепĕ</w:t>
      </w:r>
      <w:proofErr w:type="gramStart"/>
      <w:r w:rsidR="00555346">
        <w:rPr>
          <w:rFonts w:ascii="Times New Roman" w:hAnsi="Times New Roman" w:cs="Times New Roman"/>
        </w:rPr>
        <w:t>р</w:t>
      </w:r>
      <w:proofErr w:type="spellEnd"/>
      <w:proofErr w:type="gramEnd"/>
      <w:r w:rsidR="00555346">
        <w:rPr>
          <w:rFonts w:ascii="Times New Roman" w:hAnsi="Times New Roman" w:cs="Times New Roman"/>
        </w:rPr>
        <w:t xml:space="preserve"> чухне </w:t>
      </w:r>
      <w:proofErr w:type="spellStart"/>
      <w:r w:rsidR="00555346">
        <w:rPr>
          <w:rFonts w:ascii="Times New Roman" w:hAnsi="Times New Roman" w:cs="Times New Roman"/>
        </w:rPr>
        <w:t>кĕслине</w:t>
      </w:r>
      <w:proofErr w:type="spellEnd"/>
      <w:r w:rsidR="00555346">
        <w:rPr>
          <w:rFonts w:ascii="Times New Roman" w:hAnsi="Times New Roman" w:cs="Times New Roman"/>
        </w:rPr>
        <w:t xml:space="preserve"> те </w:t>
      </w:r>
      <w:proofErr w:type="spellStart"/>
      <w:r w:rsidR="00555346">
        <w:rPr>
          <w:rFonts w:ascii="Times New Roman" w:hAnsi="Times New Roman" w:cs="Times New Roman"/>
        </w:rPr>
        <w:t>тытса</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пăхать</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Тантăшĕ</w:t>
      </w:r>
      <w:proofErr w:type="gramStart"/>
      <w:r w:rsidR="00555346">
        <w:rPr>
          <w:rFonts w:ascii="Times New Roman" w:hAnsi="Times New Roman" w:cs="Times New Roman"/>
        </w:rPr>
        <w:t>сене</w:t>
      </w:r>
      <w:proofErr w:type="spellEnd"/>
      <w:proofErr w:type="gramEnd"/>
      <w:r w:rsidR="00555346">
        <w:rPr>
          <w:rFonts w:ascii="Times New Roman" w:hAnsi="Times New Roman" w:cs="Times New Roman"/>
        </w:rPr>
        <w:t xml:space="preserve"> </w:t>
      </w:r>
      <w:proofErr w:type="spellStart"/>
      <w:r w:rsidR="00555346">
        <w:rPr>
          <w:rFonts w:ascii="Times New Roman" w:hAnsi="Times New Roman" w:cs="Times New Roman"/>
        </w:rPr>
        <w:t>юрлаттарать</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ташă</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кĕвввисем</w:t>
      </w:r>
      <w:proofErr w:type="spellEnd"/>
      <w:r w:rsidR="00555346">
        <w:rPr>
          <w:rFonts w:ascii="Times New Roman" w:hAnsi="Times New Roman" w:cs="Times New Roman"/>
        </w:rPr>
        <w:t xml:space="preserve"> </w:t>
      </w:r>
      <w:proofErr w:type="spellStart"/>
      <w:r w:rsidR="00555346">
        <w:rPr>
          <w:rFonts w:ascii="Times New Roman" w:hAnsi="Times New Roman" w:cs="Times New Roman"/>
        </w:rPr>
        <w:t>калать</w:t>
      </w:r>
      <w:proofErr w:type="spellEnd"/>
      <w:r w:rsidR="00555346">
        <w:rPr>
          <w:rFonts w:ascii="Times New Roman" w:hAnsi="Times New Roman" w:cs="Times New Roman"/>
        </w:rPr>
        <w:t xml:space="preserve">. </w:t>
      </w:r>
    </w:p>
    <w:p w:rsidR="00555346" w:rsidRDefault="00555346" w:rsidP="00555346">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Пирĕн</w:t>
      </w:r>
      <w:proofErr w:type="spellEnd"/>
      <w:r>
        <w:rPr>
          <w:rFonts w:ascii="Times New Roman" w:hAnsi="Times New Roman" w:cs="Times New Roman"/>
        </w:rPr>
        <w:t xml:space="preserve"> </w:t>
      </w:r>
      <w:proofErr w:type="spellStart"/>
      <w:r w:rsidR="006F33B8">
        <w:rPr>
          <w:rFonts w:ascii="Times New Roman" w:hAnsi="Times New Roman" w:cs="Times New Roman"/>
        </w:rPr>
        <w:t>асаттене</w:t>
      </w:r>
      <w:proofErr w:type="spellEnd"/>
      <w:r>
        <w:rPr>
          <w:rFonts w:ascii="Times New Roman" w:hAnsi="Times New Roman" w:cs="Times New Roman"/>
        </w:rPr>
        <w:t xml:space="preserve">  </w:t>
      </w:r>
      <w:proofErr w:type="spellStart"/>
      <w:r>
        <w:rPr>
          <w:rFonts w:ascii="Times New Roman" w:hAnsi="Times New Roman" w:cs="Times New Roman"/>
        </w:rPr>
        <w:t>хамă</w:t>
      </w:r>
      <w:proofErr w:type="gramStart"/>
      <w:r>
        <w:rPr>
          <w:rFonts w:ascii="Times New Roman" w:hAnsi="Times New Roman" w:cs="Times New Roman"/>
        </w:rPr>
        <w:t>р</w:t>
      </w:r>
      <w:proofErr w:type="spellEnd"/>
      <w:proofErr w:type="gramEnd"/>
      <w:r>
        <w:rPr>
          <w:rFonts w:ascii="Times New Roman" w:hAnsi="Times New Roman" w:cs="Times New Roman"/>
        </w:rPr>
        <w:t xml:space="preserve"> </w:t>
      </w:r>
      <w:proofErr w:type="spellStart"/>
      <w:r>
        <w:rPr>
          <w:rFonts w:ascii="Times New Roman" w:hAnsi="Times New Roman" w:cs="Times New Roman"/>
        </w:rPr>
        <w:t>урамри</w:t>
      </w:r>
      <w:proofErr w:type="spellEnd"/>
      <w:r>
        <w:rPr>
          <w:rFonts w:ascii="Times New Roman" w:hAnsi="Times New Roman" w:cs="Times New Roman"/>
        </w:rPr>
        <w:t xml:space="preserve"> </w:t>
      </w:r>
      <w:proofErr w:type="spellStart"/>
      <w:r>
        <w:rPr>
          <w:rFonts w:ascii="Times New Roman" w:hAnsi="Times New Roman" w:cs="Times New Roman"/>
        </w:rPr>
        <w:t>ачасем</w:t>
      </w:r>
      <w:proofErr w:type="spellEnd"/>
      <w:r>
        <w:rPr>
          <w:rFonts w:ascii="Times New Roman" w:hAnsi="Times New Roman" w:cs="Times New Roman"/>
        </w:rPr>
        <w:t xml:space="preserve"> те </w:t>
      </w:r>
      <w:proofErr w:type="spellStart"/>
      <w:r>
        <w:rPr>
          <w:rFonts w:ascii="Times New Roman" w:hAnsi="Times New Roman" w:cs="Times New Roman"/>
        </w:rPr>
        <w:t>юратаççĕ</w:t>
      </w:r>
      <w:proofErr w:type="spellEnd"/>
      <w:r>
        <w:rPr>
          <w:rFonts w:ascii="Times New Roman" w:hAnsi="Times New Roman" w:cs="Times New Roman"/>
        </w:rPr>
        <w:t xml:space="preserve">. </w:t>
      </w:r>
      <w:proofErr w:type="spellStart"/>
      <w:r>
        <w:rPr>
          <w:rFonts w:ascii="Times New Roman" w:hAnsi="Times New Roman" w:cs="Times New Roman"/>
        </w:rPr>
        <w:t>Вăл</w:t>
      </w:r>
      <w:proofErr w:type="spellEnd"/>
      <w:r>
        <w:rPr>
          <w:rFonts w:ascii="Times New Roman" w:hAnsi="Times New Roman" w:cs="Times New Roman"/>
        </w:rPr>
        <w:t xml:space="preserve"> </w:t>
      </w:r>
      <w:proofErr w:type="spellStart"/>
      <w:r>
        <w:rPr>
          <w:rFonts w:ascii="Times New Roman" w:hAnsi="Times New Roman" w:cs="Times New Roman"/>
        </w:rPr>
        <w:t>урампа</w:t>
      </w:r>
      <w:proofErr w:type="spellEnd"/>
      <w:r>
        <w:rPr>
          <w:rFonts w:ascii="Times New Roman" w:hAnsi="Times New Roman" w:cs="Times New Roman"/>
        </w:rPr>
        <w:t xml:space="preserve"> </w:t>
      </w:r>
      <w:proofErr w:type="spellStart"/>
      <w:r>
        <w:rPr>
          <w:rFonts w:ascii="Times New Roman" w:hAnsi="Times New Roman" w:cs="Times New Roman"/>
        </w:rPr>
        <w:t>пынине</w:t>
      </w:r>
      <w:proofErr w:type="spellEnd"/>
      <w:r>
        <w:rPr>
          <w:rFonts w:ascii="Times New Roman" w:hAnsi="Times New Roman" w:cs="Times New Roman"/>
        </w:rPr>
        <w:t xml:space="preserve"> </w:t>
      </w:r>
      <w:proofErr w:type="spellStart"/>
      <w:r>
        <w:rPr>
          <w:rFonts w:ascii="Times New Roman" w:hAnsi="Times New Roman" w:cs="Times New Roman"/>
        </w:rPr>
        <w:t>курсанах</w:t>
      </w:r>
      <w:proofErr w:type="spellEnd"/>
      <w:r>
        <w:rPr>
          <w:rFonts w:ascii="Times New Roman" w:hAnsi="Times New Roman" w:cs="Times New Roman"/>
        </w:rPr>
        <w:t xml:space="preserve"> </w:t>
      </w:r>
      <w:proofErr w:type="spellStart"/>
      <w:r>
        <w:rPr>
          <w:rFonts w:ascii="Times New Roman" w:hAnsi="Times New Roman" w:cs="Times New Roman"/>
        </w:rPr>
        <w:t>сырса</w:t>
      </w:r>
      <w:proofErr w:type="spellEnd"/>
      <w:r>
        <w:rPr>
          <w:rFonts w:ascii="Times New Roman" w:hAnsi="Times New Roman" w:cs="Times New Roman"/>
        </w:rPr>
        <w:t xml:space="preserve"> </w:t>
      </w:r>
      <w:proofErr w:type="spellStart"/>
      <w:r>
        <w:rPr>
          <w:rFonts w:ascii="Times New Roman" w:hAnsi="Times New Roman" w:cs="Times New Roman"/>
        </w:rPr>
        <w:t>илеççĕ</w:t>
      </w:r>
      <w:proofErr w:type="spellEnd"/>
      <w:r>
        <w:rPr>
          <w:rFonts w:ascii="Times New Roman" w:hAnsi="Times New Roman" w:cs="Times New Roman"/>
        </w:rPr>
        <w:t>.</w:t>
      </w:r>
    </w:p>
    <w:p w:rsidR="00555346" w:rsidRDefault="00555346" w:rsidP="00555346">
      <w:pPr>
        <w:rPr>
          <w:rFonts w:ascii="Times New Roman" w:hAnsi="Times New Roman" w:cs="Times New Roman"/>
        </w:rPr>
      </w:pPr>
    </w:p>
    <w:p w:rsidR="006F33B8" w:rsidRDefault="006F33B8" w:rsidP="006F33B8">
      <w:pPr>
        <w:jc w:val="both"/>
        <w:rPr>
          <w:rFonts w:ascii="Times New Roman" w:eastAsia="Andale Sans UI" w:hAnsi="Times New Roman" w:cs="Times New Roman"/>
          <w:i/>
          <w:kern w:val="2"/>
          <w:sz w:val="24"/>
          <w:szCs w:val="24"/>
          <w:lang w:eastAsia="ar-SA"/>
        </w:rPr>
      </w:pPr>
      <w:r w:rsidRPr="00A603A1">
        <w:rPr>
          <w:rFonts w:ascii="Times New Roman" w:hAnsi="Times New Roman" w:cs="Times New Roman"/>
          <w:i/>
        </w:rPr>
        <w:t xml:space="preserve">Прочитайте. Перескажите содержание на русском языке. </w:t>
      </w:r>
    </w:p>
    <w:p w:rsidR="0098470B" w:rsidRPr="006F33B8" w:rsidRDefault="006F33B8" w:rsidP="006F33B8">
      <w:pPr>
        <w:jc w:val="both"/>
        <w:rPr>
          <w:rFonts w:ascii="Times New Roman" w:eastAsia="Andale Sans UI" w:hAnsi="Times New Roman" w:cs="Times New Roman"/>
          <w:i/>
          <w:kern w:val="2"/>
          <w:sz w:val="24"/>
          <w:szCs w:val="24"/>
          <w:lang w:eastAsia="ar-SA"/>
        </w:rPr>
      </w:pPr>
      <w:r>
        <w:rPr>
          <w:rFonts w:ascii="Times New Roman" w:eastAsia="Andale Sans UI" w:hAnsi="Times New Roman" w:cs="Times New Roman"/>
          <w:i/>
          <w:kern w:val="2"/>
          <w:sz w:val="24"/>
          <w:szCs w:val="24"/>
          <w:lang w:eastAsia="ar-SA"/>
        </w:rPr>
        <w:t xml:space="preserve">                                                               </w:t>
      </w:r>
      <w:r w:rsidR="001032FD">
        <w:rPr>
          <w:rFonts w:ascii="Times New Roman" w:hAnsi="Times New Roman" w:cs="Times New Roman"/>
          <w:b/>
          <w:bCs/>
          <w:noProof/>
          <w:spacing w:val="-17"/>
          <w:sz w:val="24"/>
          <w:szCs w:val="24"/>
        </w:rPr>
        <w:t xml:space="preserve"> </w:t>
      </w:r>
      <w:r w:rsidR="0098470B" w:rsidRPr="00F5706A">
        <w:rPr>
          <w:rFonts w:ascii="Times New Roman" w:hAnsi="Times New Roman" w:cs="Times New Roman"/>
          <w:b/>
          <w:bCs/>
          <w:noProof/>
          <w:spacing w:val="-17"/>
          <w:sz w:val="24"/>
          <w:szCs w:val="24"/>
        </w:rPr>
        <w:t>Юман</w:t>
      </w:r>
    </w:p>
    <w:p w:rsidR="0098470B" w:rsidRPr="00F5706A" w:rsidRDefault="0098470B" w:rsidP="0098470B">
      <w:pPr>
        <w:shd w:val="clear" w:color="auto" w:fill="FFFFFF"/>
        <w:spacing w:before="115" w:line="240" w:lineRule="auto"/>
        <w:ind w:left="43" w:right="29" w:firstLine="396"/>
        <w:jc w:val="both"/>
        <w:rPr>
          <w:rFonts w:ascii="Times New Roman" w:hAnsi="Times New Roman" w:cs="Times New Roman"/>
          <w:sz w:val="24"/>
          <w:szCs w:val="24"/>
        </w:rPr>
      </w:pPr>
      <w:r w:rsidRPr="00F5706A">
        <w:rPr>
          <w:rFonts w:ascii="Times New Roman" w:hAnsi="Times New Roman" w:cs="Times New Roman"/>
          <w:noProof/>
          <w:sz w:val="24"/>
          <w:szCs w:val="24"/>
        </w:rPr>
        <w:t>Юман — нумай çул ÿсекен çирĕп, усăллă йывăç. ... промышленноçра, строительствăра усă курнисĕр пуçне халăх медицинче те анлăн усă кураççĕ.</w:t>
      </w:r>
    </w:p>
    <w:p w:rsidR="0098470B" w:rsidRPr="00F5706A" w:rsidRDefault="0098470B" w:rsidP="0098470B">
      <w:pPr>
        <w:shd w:val="clear" w:color="auto" w:fill="FFFFFF"/>
        <w:spacing w:line="240" w:lineRule="auto"/>
        <w:ind w:left="29" w:right="29" w:firstLine="382"/>
        <w:jc w:val="both"/>
        <w:rPr>
          <w:rFonts w:ascii="Times New Roman" w:hAnsi="Times New Roman" w:cs="Times New Roman"/>
          <w:sz w:val="24"/>
          <w:szCs w:val="24"/>
        </w:rPr>
      </w:pPr>
      <w:r w:rsidRPr="00F5706A">
        <w:rPr>
          <w:rFonts w:ascii="Times New Roman" w:hAnsi="Times New Roman" w:cs="Times New Roman"/>
          <w:noProof/>
          <w:sz w:val="24"/>
          <w:szCs w:val="24"/>
        </w:rPr>
        <w:t>Пирĕн республикăра ĕлĕк-авалтанпах юман вăрманĕсем йышлă пулнă. ... халĕ республика территорийĕнче 150 пин гектар шутланаççĕ. Анчах та вăрманçăсем çулсеренех çамрăк хунавсем нумай лартса хăвараççĕ пулин те, юманлăхсен лаптăкĕ сахаллансах пырать.</w:t>
      </w:r>
    </w:p>
    <w:p w:rsidR="0098470B" w:rsidRPr="00F5706A" w:rsidRDefault="0098470B" w:rsidP="0098470B">
      <w:pPr>
        <w:spacing w:line="240" w:lineRule="auto"/>
        <w:ind w:firstLine="411"/>
        <w:rPr>
          <w:rFonts w:ascii="Times New Roman" w:hAnsi="Times New Roman" w:cs="Times New Roman"/>
          <w:noProof/>
          <w:sz w:val="24"/>
          <w:szCs w:val="24"/>
        </w:rPr>
      </w:pPr>
      <w:r w:rsidRPr="00F5706A">
        <w:rPr>
          <w:rFonts w:ascii="Times New Roman" w:hAnsi="Times New Roman" w:cs="Times New Roman"/>
          <w:noProof/>
          <w:sz w:val="24"/>
          <w:szCs w:val="24"/>
        </w:rPr>
        <w:t xml:space="preserve">Юман ытти йывăçсем пек хăвăрт ÿсеймест, çуллен 10—15 сантиметр кăна пысăкланать. Анчах ÿссе çитнĕ юман нумай-нумай çул ларма пултарать. Акă, сăмахран, Европа территорийĕнче чи пысăк юман Литвари Зарасайски районĕнче ÿсет. ... çÿллĕшĕ </w:t>
      </w:r>
      <w:smartTag w:uri="urn:schemas-microsoft-com:office:smarttags" w:element="metricconverter">
        <w:smartTagPr>
          <w:attr w:name="ProductID" w:val="23 метр"/>
        </w:smartTagPr>
        <w:r w:rsidRPr="00F5706A">
          <w:rPr>
            <w:rFonts w:ascii="Times New Roman" w:hAnsi="Times New Roman" w:cs="Times New Roman"/>
            <w:noProof/>
            <w:sz w:val="24"/>
            <w:szCs w:val="24"/>
          </w:rPr>
          <w:t>23 метр</w:t>
        </w:r>
      </w:smartTag>
      <w:r w:rsidRPr="00F5706A">
        <w:rPr>
          <w:rFonts w:ascii="Times New Roman" w:hAnsi="Times New Roman" w:cs="Times New Roman"/>
          <w:noProof/>
          <w:sz w:val="24"/>
          <w:szCs w:val="24"/>
        </w:rPr>
        <w:t xml:space="preserve">, çавракăшĕ </w:t>
      </w:r>
      <w:smartTag w:uri="urn:schemas-microsoft-com:office:smarttags" w:element="metricconverter">
        <w:smartTagPr>
          <w:attr w:name="ProductID" w:val="8 метр"/>
        </w:smartTagPr>
        <w:r w:rsidRPr="00F5706A">
          <w:rPr>
            <w:rFonts w:ascii="Times New Roman" w:hAnsi="Times New Roman" w:cs="Times New Roman"/>
            <w:noProof/>
            <w:sz w:val="24"/>
            <w:szCs w:val="24"/>
          </w:rPr>
          <w:t>8 метр</w:t>
        </w:r>
      </w:smartTag>
      <w:r w:rsidRPr="00F5706A">
        <w:rPr>
          <w:rFonts w:ascii="Times New Roman" w:hAnsi="Times New Roman" w:cs="Times New Roman"/>
          <w:noProof/>
          <w:sz w:val="24"/>
          <w:szCs w:val="24"/>
        </w:rPr>
        <w:t xml:space="preserve"> çурă. Дендрологсем çак юман 1500 çул ÿсет тесе шутлаççĕ. Чăваш </w:t>
      </w:r>
      <w:r w:rsidRPr="00F5706A">
        <w:rPr>
          <w:rFonts w:ascii="Times New Roman" w:hAnsi="Times New Roman" w:cs="Times New Roman"/>
          <w:noProof/>
          <w:sz w:val="24"/>
          <w:szCs w:val="24"/>
        </w:rPr>
        <w:lastRenderedPageBreak/>
        <w:t xml:space="preserve">Республикинче те ватă юмансем сыхланса юлнă. ... чи ватти Ильинка çывăхĕнче ÿсет. ... çавракăшĕ </w:t>
      </w:r>
      <w:smartTag w:uri="urn:schemas-microsoft-com:office:smarttags" w:element="metricconverter">
        <w:smartTagPr>
          <w:attr w:name="ProductID" w:val="5 метр"/>
        </w:smartTagPr>
        <w:r w:rsidRPr="00F5706A">
          <w:rPr>
            <w:rFonts w:ascii="Times New Roman" w:hAnsi="Times New Roman" w:cs="Times New Roman"/>
            <w:noProof/>
            <w:sz w:val="24"/>
            <w:szCs w:val="24"/>
          </w:rPr>
          <w:t>5 метр</w:t>
        </w:r>
      </w:smartTag>
      <w:r w:rsidRPr="00F5706A">
        <w:rPr>
          <w:rFonts w:ascii="Times New Roman" w:hAnsi="Times New Roman" w:cs="Times New Roman"/>
          <w:noProof/>
          <w:sz w:val="24"/>
          <w:szCs w:val="24"/>
        </w:rPr>
        <w:t xml:space="preserve"> çурă, вăл 360 çулта.</w:t>
      </w:r>
    </w:p>
    <w:p w:rsidR="0098470B" w:rsidRPr="00F5706A" w:rsidRDefault="0098470B" w:rsidP="0098470B">
      <w:pPr>
        <w:shd w:val="clear" w:color="auto" w:fill="FFFFFF"/>
        <w:spacing w:line="240" w:lineRule="auto"/>
        <w:ind w:left="29" w:firstLine="396"/>
        <w:jc w:val="both"/>
        <w:rPr>
          <w:rFonts w:ascii="Times New Roman" w:hAnsi="Times New Roman" w:cs="Times New Roman"/>
          <w:sz w:val="24"/>
          <w:szCs w:val="24"/>
        </w:rPr>
      </w:pPr>
      <w:r w:rsidRPr="00F5706A">
        <w:rPr>
          <w:rFonts w:ascii="Times New Roman" w:hAnsi="Times New Roman" w:cs="Times New Roman"/>
          <w:noProof/>
          <w:sz w:val="24"/>
          <w:szCs w:val="24"/>
        </w:rPr>
        <w:t>Вăтăр çултан юман чечеке ларса йĕкел ÿстерме тытăнать. Йĕкелĕнче крахмал нумай. Юман йĕкелĕ çитерсе усрасан сысна какайĕ тутлă пулать. Йĕкел нумай пулнă çул хир сыснисем юманлăхра аван хĕл каçаççĕ.</w:t>
      </w:r>
    </w:p>
    <w:p w:rsidR="0098470B" w:rsidRPr="00F5706A" w:rsidRDefault="0098470B" w:rsidP="0098470B">
      <w:pPr>
        <w:shd w:val="clear" w:color="auto" w:fill="FFFFFF"/>
        <w:spacing w:before="14" w:line="240" w:lineRule="auto"/>
        <w:ind w:left="22" w:right="14" w:firstLine="389"/>
        <w:jc w:val="both"/>
        <w:rPr>
          <w:rFonts w:ascii="Times New Roman" w:hAnsi="Times New Roman" w:cs="Times New Roman"/>
          <w:sz w:val="24"/>
          <w:szCs w:val="24"/>
        </w:rPr>
      </w:pPr>
      <w:r w:rsidRPr="00F5706A">
        <w:rPr>
          <w:rFonts w:ascii="Times New Roman" w:hAnsi="Times New Roman" w:cs="Times New Roman"/>
          <w:noProof/>
          <w:sz w:val="24"/>
          <w:szCs w:val="24"/>
        </w:rPr>
        <w:t xml:space="preserve">Юман нÿрĕк туртмасть, çавăнпа та унпа çурт-йĕр никĕсĕ тунă çĕрте анлă усă кураççĕ. </w:t>
      </w:r>
      <w:r w:rsidRPr="00F5706A">
        <w:rPr>
          <w:rFonts w:ascii="Times New Roman" w:hAnsi="Times New Roman" w:cs="Times New Roman"/>
          <w:i/>
          <w:iCs/>
          <w:noProof/>
          <w:sz w:val="24"/>
          <w:szCs w:val="24"/>
        </w:rPr>
        <w:t>(«Хыпар» хаçатран.)</w:t>
      </w:r>
    </w:p>
    <w:p w:rsidR="003B5F10" w:rsidRDefault="003B5F10" w:rsidP="003B5F10">
      <w:pPr>
        <w:jc w:val="both"/>
        <w:rPr>
          <w:rFonts w:ascii="Times New Roman" w:hAnsi="Times New Roman" w:cs="Times New Roman"/>
          <w:i/>
        </w:rPr>
      </w:pPr>
    </w:p>
    <w:p w:rsidR="003B5F10" w:rsidRPr="00A603A1" w:rsidRDefault="003B5F10" w:rsidP="003B5F10">
      <w:pPr>
        <w:jc w:val="both"/>
        <w:rPr>
          <w:rFonts w:ascii="Times New Roman" w:eastAsia="Andale Sans UI" w:hAnsi="Times New Roman" w:cs="Times New Roman"/>
          <w:i/>
          <w:kern w:val="2"/>
          <w:sz w:val="24"/>
          <w:szCs w:val="24"/>
          <w:lang w:eastAsia="ar-SA"/>
        </w:rPr>
      </w:pPr>
      <w:r w:rsidRPr="00A603A1">
        <w:rPr>
          <w:rFonts w:ascii="Times New Roman" w:hAnsi="Times New Roman" w:cs="Times New Roman"/>
          <w:i/>
        </w:rPr>
        <w:t xml:space="preserve">Прочитайте. Перескажите содержание на русском языке. </w:t>
      </w:r>
    </w:p>
    <w:p w:rsidR="001032FD" w:rsidRPr="00F5706A" w:rsidRDefault="001032FD" w:rsidP="001032FD">
      <w:pPr>
        <w:shd w:val="clear" w:color="auto" w:fill="FFFFFF"/>
        <w:spacing w:before="137"/>
        <w:ind w:left="36"/>
        <w:jc w:val="center"/>
        <w:rPr>
          <w:rFonts w:ascii="Times New Roman" w:hAnsi="Times New Roman" w:cs="Times New Roman"/>
          <w:sz w:val="24"/>
          <w:szCs w:val="24"/>
        </w:rPr>
      </w:pPr>
      <w:r w:rsidRPr="00F5706A">
        <w:rPr>
          <w:rFonts w:ascii="Times New Roman" w:hAnsi="Times New Roman" w:cs="Times New Roman"/>
          <w:b/>
          <w:bCs/>
          <w:noProof/>
          <w:sz w:val="24"/>
          <w:szCs w:val="24"/>
        </w:rPr>
        <w:t>Пысăк пуху</w:t>
      </w:r>
    </w:p>
    <w:p w:rsidR="001032FD" w:rsidRPr="00F5706A" w:rsidRDefault="001032FD" w:rsidP="001032FD">
      <w:pPr>
        <w:shd w:val="clear" w:color="auto" w:fill="FFFFFF"/>
        <w:spacing w:line="252" w:lineRule="exact"/>
        <w:ind w:right="914"/>
        <w:jc w:val="center"/>
        <w:rPr>
          <w:rFonts w:ascii="Times New Roman" w:hAnsi="Times New Roman" w:cs="Times New Roman"/>
          <w:sz w:val="24"/>
          <w:szCs w:val="24"/>
        </w:rPr>
      </w:pPr>
      <w:r>
        <w:rPr>
          <w:rFonts w:ascii="Times New Roman" w:hAnsi="Times New Roman" w:cs="Times New Roman"/>
          <w:i/>
          <w:iCs/>
          <w:noProof/>
          <w:sz w:val="24"/>
          <w:szCs w:val="24"/>
        </w:rPr>
        <w:t xml:space="preserve">(3-мĕш сăлатран </w:t>
      </w:r>
      <w:r w:rsidRPr="00F5706A">
        <w:rPr>
          <w:rFonts w:ascii="Times New Roman" w:hAnsi="Times New Roman" w:cs="Times New Roman"/>
          <w:i/>
          <w:iCs/>
          <w:noProof/>
          <w:sz w:val="24"/>
          <w:szCs w:val="24"/>
        </w:rPr>
        <w:t xml:space="preserve"> çырмалла)</w:t>
      </w:r>
    </w:p>
    <w:p w:rsidR="001032FD" w:rsidRPr="00F5706A" w:rsidRDefault="001032FD" w:rsidP="001032FD">
      <w:pPr>
        <w:shd w:val="clear" w:color="auto" w:fill="FFFFFF"/>
        <w:spacing w:line="252" w:lineRule="exact"/>
        <w:ind w:right="137" w:firstLine="708"/>
        <w:rPr>
          <w:rFonts w:ascii="Times New Roman" w:hAnsi="Times New Roman" w:cs="Times New Roman"/>
          <w:sz w:val="24"/>
          <w:szCs w:val="24"/>
        </w:rPr>
      </w:pPr>
      <w:r w:rsidRPr="00F5706A">
        <w:rPr>
          <w:rFonts w:ascii="Times New Roman" w:hAnsi="Times New Roman" w:cs="Times New Roman"/>
          <w:noProof/>
          <w:sz w:val="24"/>
          <w:szCs w:val="24"/>
        </w:rPr>
        <w:t xml:space="preserve">Кĕркунне.    </w:t>
      </w:r>
      <w:r w:rsidRPr="00F5706A">
        <w:rPr>
          <w:rFonts w:ascii="Times New Roman" w:hAnsi="Times New Roman" w:cs="Times New Roman"/>
          <w:i/>
          <w:iCs/>
          <w:noProof/>
          <w:sz w:val="24"/>
          <w:szCs w:val="24"/>
        </w:rPr>
        <w:t xml:space="preserve">Эпĕ  </w:t>
      </w:r>
      <w:r w:rsidRPr="00F5706A">
        <w:rPr>
          <w:rFonts w:ascii="Times New Roman" w:hAnsi="Times New Roman" w:cs="Times New Roman"/>
          <w:noProof/>
          <w:sz w:val="24"/>
          <w:szCs w:val="24"/>
        </w:rPr>
        <w:t xml:space="preserve">хулана   кайма    </w:t>
      </w:r>
      <w:r w:rsidRPr="00F5706A">
        <w:rPr>
          <w:rFonts w:ascii="Times New Roman" w:hAnsi="Times New Roman" w:cs="Times New Roman"/>
          <w:i/>
          <w:iCs/>
          <w:noProof/>
          <w:sz w:val="24"/>
          <w:szCs w:val="24"/>
        </w:rPr>
        <w:t xml:space="preserve">тухрăм.   </w:t>
      </w:r>
      <w:r w:rsidRPr="00F5706A">
        <w:rPr>
          <w:rFonts w:ascii="Times New Roman" w:hAnsi="Times New Roman" w:cs="Times New Roman"/>
          <w:noProof/>
          <w:sz w:val="24"/>
          <w:szCs w:val="24"/>
        </w:rPr>
        <w:t>Хирсем   пушаннă.   Унта-кунта   çеç   улмурисем   курăнаççĕ.   Йываçсем</w:t>
      </w:r>
      <w:r w:rsidRPr="00F5706A">
        <w:rPr>
          <w:rFonts w:ascii="Times New Roman" w:hAnsi="Times New Roman" w:cs="Times New Roman"/>
          <w:sz w:val="24"/>
          <w:szCs w:val="24"/>
        </w:rPr>
        <w:t xml:space="preserve"> </w:t>
      </w:r>
      <w:r w:rsidRPr="00F5706A">
        <w:rPr>
          <w:rFonts w:ascii="Times New Roman" w:hAnsi="Times New Roman" w:cs="Times New Roman"/>
          <w:noProof/>
          <w:sz w:val="24"/>
          <w:szCs w:val="24"/>
        </w:rPr>
        <w:t>ылтăн   тум   тăхăннă.   Кайăксем   ушкăнсене   пуçтарăнаççĕ.</w:t>
      </w:r>
      <w:r w:rsidRPr="00F5706A">
        <w:rPr>
          <w:rFonts w:ascii="Times New Roman" w:hAnsi="Times New Roman" w:cs="Times New Roman"/>
          <w:sz w:val="24"/>
          <w:szCs w:val="24"/>
        </w:rPr>
        <w:t xml:space="preserve"> </w:t>
      </w:r>
      <w:r w:rsidRPr="00F5706A">
        <w:rPr>
          <w:rFonts w:ascii="Times New Roman" w:hAnsi="Times New Roman" w:cs="Times New Roman"/>
          <w:noProof/>
          <w:sz w:val="24"/>
          <w:szCs w:val="24"/>
        </w:rPr>
        <w:t>Тÿпери хур кайăк çулĕ каçсерен  çутăрах курăнать.  Чуна</w:t>
      </w:r>
      <w:r w:rsidRPr="00F5706A">
        <w:rPr>
          <w:rFonts w:ascii="Times New Roman" w:hAnsi="Times New Roman" w:cs="Times New Roman"/>
          <w:sz w:val="24"/>
          <w:szCs w:val="24"/>
        </w:rPr>
        <w:t xml:space="preserve"> </w:t>
      </w:r>
      <w:r w:rsidRPr="00F5706A">
        <w:rPr>
          <w:rFonts w:ascii="Times New Roman" w:hAnsi="Times New Roman" w:cs="Times New Roman"/>
          <w:noProof/>
          <w:sz w:val="24"/>
          <w:szCs w:val="24"/>
        </w:rPr>
        <w:t>тунсăх  пусать.</w:t>
      </w:r>
    </w:p>
    <w:p w:rsidR="001032FD" w:rsidRPr="00F5706A" w:rsidRDefault="001032FD" w:rsidP="001032FD">
      <w:pPr>
        <w:shd w:val="clear" w:color="auto" w:fill="FFFFFF"/>
        <w:spacing w:before="288" w:line="259" w:lineRule="exact"/>
        <w:ind w:right="72" w:firstLine="489"/>
        <w:jc w:val="both"/>
        <w:rPr>
          <w:rFonts w:ascii="Times New Roman" w:hAnsi="Times New Roman" w:cs="Times New Roman"/>
          <w:sz w:val="24"/>
          <w:szCs w:val="24"/>
        </w:rPr>
      </w:pPr>
      <w:r w:rsidRPr="00F5706A">
        <w:rPr>
          <w:rFonts w:ascii="Times New Roman" w:hAnsi="Times New Roman" w:cs="Times New Roman"/>
          <w:noProof/>
          <w:sz w:val="24"/>
          <w:szCs w:val="24"/>
        </w:rPr>
        <w:t xml:space="preserve">Эпĕ хулана тĕттĕм пулсан тин </w:t>
      </w:r>
      <w:r w:rsidRPr="00F5706A">
        <w:rPr>
          <w:rFonts w:ascii="Times New Roman" w:hAnsi="Times New Roman" w:cs="Times New Roman"/>
          <w:i/>
          <w:iCs/>
          <w:noProof/>
          <w:sz w:val="24"/>
          <w:szCs w:val="24"/>
        </w:rPr>
        <w:t xml:space="preserve">çитрĕм. </w:t>
      </w:r>
      <w:r w:rsidRPr="00F5706A">
        <w:rPr>
          <w:rFonts w:ascii="Times New Roman" w:hAnsi="Times New Roman" w:cs="Times New Roman"/>
          <w:noProof/>
          <w:sz w:val="24"/>
          <w:szCs w:val="24"/>
        </w:rPr>
        <w:t xml:space="preserve">Сад çумĕпе </w:t>
      </w:r>
      <w:r w:rsidRPr="00F5706A">
        <w:rPr>
          <w:rFonts w:ascii="Times New Roman" w:hAnsi="Times New Roman" w:cs="Times New Roman"/>
          <w:i/>
          <w:iCs/>
          <w:noProof/>
          <w:sz w:val="24"/>
          <w:szCs w:val="24"/>
        </w:rPr>
        <w:t xml:space="preserve">пыратăп. </w:t>
      </w:r>
      <w:r w:rsidRPr="00F5706A">
        <w:rPr>
          <w:rFonts w:ascii="Times New Roman" w:hAnsi="Times New Roman" w:cs="Times New Roman"/>
          <w:noProof/>
          <w:sz w:val="24"/>
          <w:szCs w:val="24"/>
        </w:rPr>
        <w:t xml:space="preserve">Çÿллĕ йывăçсем çинче кайăксем шавлаççĕ. Кураксем иккен. Унччен те пулмарĕ – пĕр курак. хулăн сассипе кранклатрĕ.  Ыттисем шăпланчĕç.  Кăштахран каллех шавлама пуçларĕç. Хулăн сасли вĕсене каллех чарчĕ. </w:t>
      </w:r>
      <w:r w:rsidRPr="00F5706A">
        <w:rPr>
          <w:rFonts w:ascii="Times New Roman" w:hAnsi="Times New Roman" w:cs="Times New Roman"/>
          <w:i/>
          <w:iCs/>
          <w:noProof/>
          <w:sz w:val="24"/>
          <w:szCs w:val="24"/>
        </w:rPr>
        <w:t xml:space="preserve">Эпĕ </w:t>
      </w:r>
      <w:r w:rsidRPr="00F5706A">
        <w:rPr>
          <w:rFonts w:ascii="Times New Roman" w:hAnsi="Times New Roman" w:cs="Times New Roman"/>
          <w:noProof/>
          <w:sz w:val="24"/>
          <w:szCs w:val="24"/>
        </w:rPr>
        <w:t xml:space="preserve">пĕр хушă итлесе </w:t>
      </w:r>
      <w:r w:rsidRPr="00F5706A">
        <w:rPr>
          <w:rFonts w:ascii="Times New Roman" w:hAnsi="Times New Roman" w:cs="Times New Roman"/>
          <w:i/>
          <w:iCs/>
          <w:noProof/>
          <w:sz w:val="24"/>
          <w:szCs w:val="24"/>
        </w:rPr>
        <w:t xml:space="preserve">тăтăм. </w:t>
      </w:r>
      <w:r w:rsidRPr="00F5706A">
        <w:rPr>
          <w:rFonts w:ascii="Times New Roman" w:hAnsi="Times New Roman" w:cs="Times New Roman"/>
          <w:noProof/>
          <w:sz w:val="24"/>
          <w:szCs w:val="24"/>
        </w:rPr>
        <w:t xml:space="preserve">Ку </w:t>
      </w:r>
      <w:r w:rsidRPr="00F5706A">
        <w:rPr>
          <w:rFonts w:ascii="Times New Roman" w:hAnsi="Times New Roman" w:cs="Times New Roman"/>
          <w:i/>
          <w:iCs/>
          <w:noProof/>
          <w:sz w:val="24"/>
          <w:szCs w:val="24"/>
        </w:rPr>
        <w:t xml:space="preserve">мана </w:t>
      </w:r>
      <w:r w:rsidRPr="00F5706A">
        <w:rPr>
          <w:rFonts w:ascii="Times New Roman" w:hAnsi="Times New Roman" w:cs="Times New Roman"/>
          <w:noProof/>
          <w:sz w:val="24"/>
          <w:szCs w:val="24"/>
        </w:rPr>
        <w:t xml:space="preserve">пуху иртнĕ пек туйăнса  </w:t>
      </w:r>
      <w:r w:rsidRPr="00F5706A">
        <w:rPr>
          <w:rFonts w:ascii="Times New Roman" w:hAnsi="Times New Roman" w:cs="Times New Roman"/>
          <w:i/>
          <w:iCs/>
          <w:noProof/>
          <w:sz w:val="24"/>
          <w:szCs w:val="24"/>
        </w:rPr>
        <w:t>кайрĕ.</w:t>
      </w:r>
    </w:p>
    <w:p w:rsidR="001032FD" w:rsidRPr="00F5706A" w:rsidRDefault="001032FD" w:rsidP="003B5F10">
      <w:pPr>
        <w:shd w:val="clear" w:color="auto" w:fill="FFFFFF"/>
        <w:spacing w:line="245" w:lineRule="exact"/>
        <w:ind w:left="14" w:right="65" w:firstLine="475"/>
        <w:jc w:val="both"/>
        <w:rPr>
          <w:rFonts w:ascii="Times New Roman" w:hAnsi="Times New Roman" w:cs="Times New Roman"/>
          <w:sz w:val="24"/>
          <w:szCs w:val="24"/>
        </w:rPr>
      </w:pPr>
      <w:r w:rsidRPr="00F5706A">
        <w:rPr>
          <w:rFonts w:ascii="Times New Roman" w:hAnsi="Times New Roman" w:cs="Times New Roman"/>
          <w:noProof/>
          <w:sz w:val="24"/>
          <w:szCs w:val="24"/>
        </w:rPr>
        <w:t>Кураксем чăнах та пысăк пухăва пуçтарăннă пулĕ. Тен, вĕсем кăнтăра хăçан вĕçсе каймаллине палăртаççĕ? Кураксем чанасене хăйсемпе пĕрле илсе каясшăн мар тет. Инçе çула вĕсем никам сиссе юличчен тухаççĕ тет. Çавăнпах пулĕ чанасем  пирĕн  патрах хĕл  каçаççĕ.</w:t>
      </w:r>
      <w:r w:rsidR="003B5F10">
        <w:rPr>
          <w:rFonts w:ascii="Times New Roman" w:hAnsi="Times New Roman" w:cs="Times New Roman"/>
          <w:noProof/>
          <w:sz w:val="24"/>
          <w:szCs w:val="24"/>
        </w:rPr>
        <w:t xml:space="preserve"> </w:t>
      </w:r>
      <w:r w:rsidRPr="00F5706A">
        <w:rPr>
          <w:rFonts w:ascii="Times New Roman" w:hAnsi="Times New Roman" w:cs="Times New Roman"/>
          <w:i/>
          <w:iCs/>
          <w:noProof/>
          <w:sz w:val="24"/>
          <w:szCs w:val="24"/>
        </w:rPr>
        <w:t>(Л. Васильева çырнинчен.)</w:t>
      </w:r>
    </w:p>
    <w:p w:rsidR="003B5F10" w:rsidRDefault="003B5F10" w:rsidP="003B5F10">
      <w:pPr>
        <w:jc w:val="both"/>
        <w:rPr>
          <w:rFonts w:ascii="Times New Roman" w:hAnsi="Times New Roman" w:cs="Times New Roman"/>
          <w:i/>
        </w:rPr>
      </w:pPr>
    </w:p>
    <w:p w:rsidR="003B5F10" w:rsidRPr="00A603A1" w:rsidRDefault="003B5F10" w:rsidP="003B5F10">
      <w:pPr>
        <w:jc w:val="both"/>
        <w:rPr>
          <w:rFonts w:ascii="Times New Roman" w:eastAsia="Andale Sans UI" w:hAnsi="Times New Roman" w:cs="Times New Roman"/>
          <w:i/>
          <w:kern w:val="2"/>
          <w:sz w:val="24"/>
          <w:szCs w:val="24"/>
          <w:lang w:eastAsia="ar-SA"/>
        </w:rPr>
      </w:pPr>
      <w:r w:rsidRPr="00A603A1">
        <w:rPr>
          <w:rFonts w:ascii="Times New Roman" w:hAnsi="Times New Roman" w:cs="Times New Roman"/>
          <w:i/>
        </w:rPr>
        <w:t xml:space="preserve">Прочитайте. Перескажите содержание на русском языке. </w:t>
      </w:r>
    </w:p>
    <w:p w:rsidR="001032FD" w:rsidRPr="00F5706A" w:rsidRDefault="001032FD" w:rsidP="001032FD">
      <w:pPr>
        <w:shd w:val="clear" w:color="auto" w:fill="FFFFFF"/>
        <w:spacing w:before="230"/>
        <w:ind w:left="29"/>
        <w:jc w:val="center"/>
        <w:rPr>
          <w:rFonts w:ascii="Times New Roman" w:hAnsi="Times New Roman" w:cs="Times New Roman"/>
          <w:sz w:val="24"/>
          <w:szCs w:val="24"/>
        </w:rPr>
      </w:pPr>
      <w:r w:rsidRPr="00F5706A">
        <w:rPr>
          <w:rFonts w:ascii="Times New Roman" w:hAnsi="Times New Roman" w:cs="Times New Roman"/>
          <w:b/>
          <w:bCs/>
          <w:noProof/>
          <w:sz w:val="24"/>
          <w:szCs w:val="24"/>
        </w:rPr>
        <w:t>Хĕллехи вăрманта</w:t>
      </w:r>
    </w:p>
    <w:p w:rsidR="001032FD" w:rsidRPr="00F5706A" w:rsidRDefault="001032FD" w:rsidP="001032FD">
      <w:pPr>
        <w:shd w:val="clear" w:color="auto" w:fill="FFFFFF"/>
        <w:spacing w:before="22" w:line="252" w:lineRule="exact"/>
        <w:ind w:left="36" w:right="7" w:firstLine="475"/>
        <w:jc w:val="both"/>
        <w:rPr>
          <w:rFonts w:ascii="Times New Roman" w:hAnsi="Times New Roman" w:cs="Times New Roman"/>
          <w:sz w:val="24"/>
          <w:szCs w:val="24"/>
        </w:rPr>
      </w:pPr>
      <w:r w:rsidRPr="00F5706A">
        <w:rPr>
          <w:rFonts w:ascii="Times New Roman" w:hAnsi="Times New Roman" w:cs="Times New Roman"/>
          <w:noProof/>
          <w:sz w:val="24"/>
          <w:szCs w:val="24"/>
        </w:rPr>
        <w:t>Пирĕн ялтан инçех мар вăрман пур. Эпир час-часах унта каятпăр. Çулла вăрманта уçă, хĕлле ăшă. Унта яланах илемлĕ.</w:t>
      </w:r>
    </w:p>
    <w:p w:rsidR="001032FD" w:rsidRPr="00F5706A" w:rsidRDefault="001032FD" w:rsidP="001032FD">
      <w:pPr>
        <w:shd w:val="clear" w:color="auto" w:fill="FFFFFF"/>
        <w:spacing w:before="7" w:line="252" w:lineRule="exact"/>
        <w:ind w:left="36" w:right="22" w:firstLine="461"/>
        <w:jc w:val="both"/>
        <w:rPr>
          <w:rFonts w:ascii="Times New Roman" w:hAnsi="Times New Roman" w:cs="Times New Roman"/>
          <w:sz w:val="24"/>
          <w:szCs w:val="24"/>
        </w:rPr>
      </w:pPr>
      <w:r w:rsidRPr="00F5706A">
        <w:rPr>
          <w:rFonts w:ascii="Times New Roman" w:hAnsi="Times New Roman" w:cs="Times New Roman"/>
          <w:noProof/>
          <w:spacing w:val="-1"/>
          <w:sz w:val="24"/>
          <w:szCs w:val="24"/>
        </w:rPr>
        <w:t>Хĕллехи вăрманта шăп. Йывăçсем тĕлĕреççĕ. Вĕсем шап-</w:t>
      </w:r>
      <w:r w:rsidRPr="00F5706A">
        <w:rPr>
          <w:rFonts w:ascii="Times New Roman" w:hAnsi="Times New Roman" w:cs="Times New Roman"/>
          <w:noProof/>
          <w:sz w:val="24"/>
          <w:szCs w:val="24"/>
        </w:rPr>
        <w:t>шурă тум тăхăннă. Чăрăшпа хыр кĕрĕкĕ пуринчен те хулăнрах.</w:t>
      </w:r>
    </w:p>
    <w:p w:rsidR="001032FD" w:rsidRPr="00F5706A" w:rsidRDefault="001032FD" w:rsidP="001032FD">
      <w:pPr>
        <w:shd w:val="clear" w:color="auto" w:fill="FFFFFF"/>
        <w:spacing w:line="252" w:lineRule="exact"/>
        <w:ind w:left="22" w:right="22" w:firstLine="475"/>
        <w:jc w:val="both"/>
        <w:rPr>
          <w:rFonts w:ascii="Times New Roman" w:hAnsi="Times New Roman" w:cs="Times New Roman"/>
          <w:sz w:val="24"/>
          <w:szCs w:val="24"/>
        </w:rPr>
      </w:pPr>
      <w:r w:rsidRPr="00F5706A">
        <w:rPr>
          <w:rFonts w:ascii="Times New Roman" w:hAnsi="Times New Roman" w:cs="Times New Roman"/>
          <w:noProof/>
          <w:sz w:val="24"/>
          <w:szCs w:val="24"/>
        </w:rPr>
        <w:t>Вăрманта хутран-ситрен кăна сивĕпе йывăç вулли çурăлни илтĕнет. Йывăçсен хушшинче тĕрлĕ чĕр чун йĕрĕсем. Авă   мулкач  чупса  иртнĕ.  Акă  юнашарах тилĕ йĕрĕ.</w:t>
      </w:r>
    </w:p>
    <w:p w:rsidR="001032FD" w:rsidRPr="00F5706A" w:rsidRDefault="001032FD" w:rsidP="003B5F10">
      <w:pPr>
        <w:shd w:val="clear" w:color="auto" w:fill="FFFFFF"/>
        <w:spacing w:line="252" w:lineRule="exact"/>
        <w:ind w:left="482"/>
        <w:rPr>
          <w:rFonts w:ascii="Times New Roman" w:hAnsi="Times New Roman" w:cs="Times New Roman"/>
          <w:sz w:val="24"/>
          <w:szCs w:val="24"/>
        </w:rPr>
      </w:pPr>
      <w:r w:rsidRPr="00F5706A">
        <w:rPr>
          <w:rFonts w:ascii="Times New Roman" w:hAnsi="Times New Roman" w:cs="Times New Roman"/>
          <w:noProof/>
          <w:sz w:val="24"/>
          <w:szCs w:val="24"/>
        </w:rPr>
        <w:t>Хĕллехи  вăрман  юмахри пек.</w:t>
      </w:r>
      <w:r w:rsidR="003B5F10">
        <w:rPr>
          <w:rFonts w:ascii="Times New Roman" w:hAnsi="Times New Roman" w:cs="Times New Roman"/>
          <w:noProof/>
          <w:sz w:val="24"/>
          <w:szCs w:val="24"/>
        </w:rPr>
        <w:t xml:space="preserve">   </w:t>
      </w:r>
      <w:r w:rsidRPr="00F5706A">
        <w:rPr>
          <w:rFonts w:ascii="Times New Roman" w:hAnsi="Times New Roman" w:cs="Times New Roman"/>
          <w:i/>
          <w:iCs/>
          <w:noProof/>
          <w:sz w:val="24"/>
          <w:szCs w:val="24"/>
        </w:rPr>
        <w:t>(И.Шухши çырнинчен.)</w:t>
      </w:r>
    </w:p>
    <w:p w:rsidR="00703CB6" w:rsidRPr="00F5706A" w:rsidRDefault="00703CB6" w:rsidP="00703CB6">
      <w:pPr>
        <w:shd w:val="clear" w:color="auto" w:fill="FFFFFF"/>
        <w:spacing w:before="101" w:line="240" w:lineRule="auto"/>
        <w:ind w:right="72"/>
        <w:jc w:val="center"/>
        <w:rPr>
          <w:rFonts w:ascii="Times New Roman" w:hAnsi="Times New Roman" w:cs="Times New Roman"/>
          <w:b/>
          <w:bCs/>
          <w:noProof/>
          <w:spacing w:val="-5"/>
          <w:sz w:val="24"/>
          <w:szCs w:val="24"/>
        </w:rPr>
      </w:pPr>
    </w:p>
    <w:p w:rsidR="003B5F10" w:rsidRPr="00A603A1" w:rsidRDefault="003B5F10" w:rsidP="003B5F10">
      <w:pPr>
        <w:jc w:val="both"/>
        <w:rPr>
          <w:rFonts w:ascii="Times New Roman" w:eastAsia="Andale Sans UI" w:hAnsi="Times New Roman" w:cs="Times New Roman"/>
          <w:i/>
          <w:kern w:val="2"/>
          <w:sz w:val="24"/>
          <w:szCs w:val="24"/>
          <w:lang w:eastAsia="ar-SA"/>
        </w:rPr>
      </w:pPr>
      <w:r w:rsidRPr="00A603A1">
        <w:rPr>
          <w:rFonts w:ascii="Times New Roman" w:hAnsi="Times New Roman" w:cs="Times New Roman"/>
          <w:i/>
        </w:rPr>
        <w:t xml:space="preserve">Прочитайте. Перескажите содержание на русском языке. </w:t>
      </w:r>
    </w:p>
    <w:p w:rsidR="00703CB6" w:rsidRPr="00F5706A" w:rsidRDefault="00703CB6" w:rsidP="00703CB6">
      <w:pPr>
        <w:shd w:val="clear" w:color="auto" w:fill="FFFFFF"/>
        <w:spacing w:before="101" w:line="240" w:lineRule="auto"/>
        <w:ind w:right="72"/>
        <w:jc w:val="center"/>
        <w:rPr>
          <w:rFonts w:ascii="Times New Roman" w:hAnsi="Times New Roman" w:cs="Times New Roman"/>
          <w:sz w:val="24"/>
          <w:szCs w:val="24"/>
        </w:rPr>
      </w:pPr>
      <w:r w:rsidRPr="00F5706A">
        <w:rPr>
          <w:rFonts w:ascii="Times New Roman" w:hAnsi="Times New Roman" w:cs="Times New Roman"/>
          <w:b/>
          <w:bCs/>
          <w:noProof/>
          <w:spacing w:val="-5"/>
          <w:sz w:val="24"/>
          <w:szCs w:val="24"/>
        </w:rPr>
        <w:t>Çурхи кун</w:t>
      </w:r>
    </w:p>
    <w:p w:rsidR="00703CB6" w:rsidRPr="00F5706A" w:rsidRDefault="00703CB6" w:rsidP="00703CB6">
      <w:pPr>
        <w:shd w:val="clear" w:color="auto" w:fill="FFFFFF"/>
        <w:spacing w:before="252" w:line="240" w:lineRule="auto"/>
        <w:ind w:left="14" w:right="14" w:firstLine="403"/>
        <w:jc w:val="both"/>
        <w:rPr>
          <w:rFonts w:ascii="Times New Roman" w:hAnsi="Times New Roman" w:cs="Times New Roman"/>
          <w:sz w:val="24"/>
          <w:szCs w:val="24"/>
        </w:rPr>
      </w:pPr>
      <w:r w:rsidRPr="00F5706A">
        <w:rPr>
          <w:rFonts w:ascii="Times New Roman" w:hAnsi="Times New Roman" w:cs="Times New Roman"/>
          <w:noProof/>
          <w:sz w:val="24"/>
          <w:szCs w:val="24"/>
        </w:rPr>
        <w:t>Çанталăк çав тери ырă. Тÿпере пĕр пĕлĕт татăкĕ те курăнмасть. Хĕвел ирĕлтерсе ярас пек çунтарать. Çил çук. Тăри пытанмалăх ÿснĕ кĕрхи калчасем йăл илсе ешереççĕ.</w:t>
      </w:r>
    </w:p>
    <w:p w:rsidR="00703CB6" w:rsidRPr="00F5706A" w:rsidRDefault="00703CB6" w:rsidP="00703CB6">
      <w:pPr>
        <w:shd w:val="clear" w:color="auto" w:fill="FFFFFF"/>
        <w:spacing w:before="7" w:line="240" w:lineRule="auto"/>
        <w:ind w:firstLine="396"/>
        <w:jc w:val="both"/>
        <w:rPr>
          <w:rFonts w:ascii="Times New Roman" w:hAnsi="Times New Roman" w:cs="Times New Roman"/>
          <w:sz w:val="24"/>
          <w:szCs w:val="24"/>
        </w:rPr>
      </w:pPr>
      <w:r w:rsidRPr="00F5706A">
        <w:rPr>
          <w:rFonts w:ascii="Times New Roman" w:hAnsi="Times New Roman" w:cs="Times New Roman"/>
          <w:noProof/>
          <w:sz w:val="24"/>
          <w:szCs w:val="24"/>
        </w:rPr>
        <w:lastRenderedPageBreak/>
        <w:t>Ирхине çанталăк уçăрах пекчĕ. Çырмасен сулхăнĕнче юр та курăнкалатчĕ. Халĕ хирте — чăн-чăн çу кунĕ. Сывлăш лĕп ăшă, хĕвел питĕнче шăрăх та — ирĕксĕрех хĕллехи тума хыватăн.</w:t>
      </w:r>
    </w:p>
    <w:p w:rsidR="00703CB6" w:rsidRPr="00F5706A" w:rsidRDefault="00703CB6" w:rsidP="00703CB6">
      <w:pPr>
        <w:shd w:val="clear" w:color="auto" w:fill="FFFFFF"/>
        <w:spacing w:line="240" w:lineRule="auto"/>
        <w:ind w:left="14" w:right="14" w:firstLine="403"/>
        <w:jc w:val="both"/>
        <w:rPr>
          <w:rFonts w:ascii="Times New Roman" w:hAnsi="Times New Roman" w:cs="Times New Roman"/>
          <w:sz w:val="24"/>
          <w:szCs w:val="24"/>
        </w:rPr>
      </w:pPr>
      <w:r w:rsidRPr="00F5706A">
        <w:rPr>
          <w:rFonts w:ascii="Times New Roman" w:hAnsi="Times New Roman" w:cs="Times New Roman"/>
          <w:noProof/>
          <w:sz w:val="24"/>
          <w:szCs w:val="24"/>
        </w:rPr>
        <w:t>Тин вăраннă çĕр пăсланса, пĕчĕк ача пек анасласа сывлать. Вăл пирченсе-хытса çитеймен-ха, ярса пусмассерен çемçен путать, пăчăртатса пусăрăнать.</w:t>
      </w:r>
    </w:p>
    <w:p w:rsidR="00703CB6" w:rsidRPr="00F5706A" w:rsidRDefault="00703CB6" w:rsidP="00703CB6">
      <w:pPr>
        <w:shd w:val="clear" w:color="auto" w:fill="FFFFFF"/>
        <w:spacing w:line="240" w:lineRule="auto"/>
        <w:ind w:left="7" w:right="29" w:firstLine="403"/>
        <w:jc w:val="both"/>
        <w:rPr>
          <w:rFonts w:ascii="Times New Roman" w:hAnsi="Times New Roman" w:cs="Times New Roman"/>
          <w:sz w:val="24"/>
          <w:szCs w:val="24"/>
        </w:rPr>
      </w:pPr>
      <w:r w:rsidRPr="00F5706A">
        <w:rPr>
          <w:rFonts w:ascii="Times New Roman" w:hAnsi="Times New Roman" w:cs="Times New Roman"/>
          <w:noProof/>
          <w:sz w:val="24"/>
          <w:szCs w:val="24"/>
        </w:rPr>
        <w:t>Паçăр çеç çырма-çатра тĕпĕсенче, сулхăн вырăнсенче сыхланса юлнă юр халĕ йăлт хуралса е ирĕлсе пĕтнĕ. Тĕнчене ешĕл тĕс çапнă.</w:t>
      </w:r>
    </w:p>
    <w:p w:rsidR="00703CB6" w:rsidRPr="00F5706A" w:rsidRDefault="00703CB6" w:rsidP="00703CB6">
      <w:pPr>
        <w:shd w:val="clear" w:color="auto" w:fill="FFFFFF"/>
        <w:spacing w:line="240" w:lineRule="auto"/>
        <w:ind w:right="36" w:firstLine="410"/>
        <w:jc w:val="both"/>
        <w:rPr>
          <w:rFonts w:ascii="Times New Roman" w:hAnsi="Times New Roman" w:cs="Times New Roman"/>
          <w:sz w:val="24"/>
          <w:szCs w:val="24"/>
        </w:rPr>
      </w:pPr>
      <w:r w:rsidRPr="00F5706A">
        <w:rPr>
          <w:rFonts w:ascii="Times New Roman" w:hAnsi="Times New Roman" w:cs="Times New Roman"/>
          <w:noProof/>
          <w:sz w:val="24"/>
          <w:szCs w:val="24"/>
        </w:rPr>
        <w:t>Çывăхри хура вăрман та улаланнă. Унта ăвăс, тирек йывăççисем çутă симĕс тĕспе витĕне пуçланă.</w:t>
      </w:r>
    </w:p>
    <w:p w:rsidR="00703CB6" w:rsidRPr="00F5706A" w:rsidRDefault="00703CB6" w:rsidP="00703CB6">
      <w:pPr>
        <w:spacing w:line="240" w:lineRule="auto"/>
        <w:ind w:firstLine="410"/>
        <w:rPr>
          <w:rFonts w:ascii="Times New Roman" w:hAnsi="Times New Roman" w:cs="Times New Roman"/>
          <w:noProof/>
          <w:sz w:val="24"/>
          <w:szCs w:val="24"/>
        </w:rPr>
      </w:pPr>
      <w:r w:rsidRPr="00F5706A">
        <w:rPr>
          <w:rFonts w:ascii="Times New Roman" w:hAnsi="Times New Roman" w:cs="Times New Roman"/>
          <w:noProof/>
          <w:sz w:val="24"/>
          <w:szCs w:val="24"/>
        </w:rPr>
        <w:t>Таçта пуç çинче куçа курăнман тăри каçăхса кайса юрлать.</w:t>
      </w:r>
    </w:p>
    <w:p w:rsidR="00703CB6" w:rsidRPr="00F5706A" w:rsidRDefault="00D24D45" w:rsidP="00703CB6">
      <w:pPr>
        <w:shd w:val="clear" w:color="auto" w:fill="FFFFFF"/>
        <w:spacing w:line="240" w:lineRule="auto"/>
        <w:ind w:left="79" w:right="79" w:firstLine="403"/>
        <w:jc w:val="both"/>
        <w:rPr>
          <w:rFonts w:ascii="Times New Roman" w:hAnsi="Times New Roman" w:cs="Times New Roman"/>
          <w:sz w:val="24"/>
          <w:szCs w:val="24"/>
        </w:rPr>
      </w:pPr>
      <w:r w:rsidRPr="00D24D45">
        <w:rPr>
          <w:sz w:val="24"/>
          <w:szCs w:val="24"/>
        </w:rPr>
        <w:pict>
          <v:line id="_x0000_s1026" style="position:absolute;left:0;text-align:left;z-index:251655680;mso-position-horizontal-relative:margin" from="717.1pt,378.7pt" to="717.1pt,528.45pt" o:allowincell="f" strokeweight=".35pt">
            <w10:wrap anchorx="margin"/>
          </v:line>
        </w:pict>
      </w:r>
      <w:r w:rsidRPr="00D24D45">
        <w:rPr>
          <w:sz w:val="24"/>
          <w:szCs w:val="24"/>
        </w:rPr>
        <w:pict>
          <v:line id="_x0000_s1027" style="position:absolute;left:0;text-align:left;z-index:251656704;mso-position-horizontal-relative:margin" from="718.9pt,306pt" to="718.9pt,394.55pt" o:allowincell="f" strokeweight=".7pt">
            <w10:wrap anchorx="margin"/>
          </v:line>
        </w:pict>
      </w:r>
      <w:r w:rsidRPr="00D24D45">
        <w:rPr>
          <w:sz w:val="24"/>
          <w:szCs w:val="24"/>
        </w:rPr>
        <w:pict>
          <v:line id="_x0000_s1028" style="position:absolute;left:0;text-align:left;z-index:251657728;mso-position-horizontal-relative:margin" from="722.5pt,342pt" to="722.5pt,394.55pt" o:allowincell="f" strokeweight=".35pt">
            <w10:wrap anchorx="margin"/>
          </v:line>
        </w:pict>
      </w:r>
      <w:r w:rsidRPr="00D24D45">
        <w:rPr>
          <w:sz w:val="24"/>
          <w:szCs w:val="24"/>
        </w:rPr>
        <w:pict>
          <v:line id="_x0000_s1029" style="position:absolute;left:0;text-align:left;z-index:251658752;mso-position-horizontal-relative:margin" from="724.3pt,-2.5pt" to="724.3pt,45.75pt" o:allowincell="f" strokeweight="1.8pt">
            <w10:wrap anchorx="margin"/>
          </v:line>
        </w:pict>
      </w:r>
      <w:r w:rsidRPr="00D24D45">
        <w:rPr>
          <w:sz w:val="24"/>
          <w:szCs w:val="24"/>
        </w:rPr>
        <w:pict>
          <v:line id="_x0000_s1030" style="position:absolute;left:0;text-align:left;z-index:251659776;mso-position-horizontal-relative:margin" from="726.5pt,-1.1pt" to="726.5pt,91.8pt" o:allowincell="f" strokeweight=".35pt">
            <w10:wrap anchorx="margin"/>
          </v:line>
        </w:pict>
      </w:r>
      <w:r w:rsidR="00703CB6" w:rsidRPr="00F5706A">
        <w:rPr>
          <w:rFonts w:ascii="Times New Roman" w:hAnsi="Times New Roman" w:cs="Times New Roman"/>
          <w:noProof/>
          <w:sz w:val="24"/>
          <w:szCs w:val="24"/>
        </w:rPr>
        <w:t xml:space="preserve">Пĕлĕт хĕрри тап-таса, уçă. Инçетри-инçетри, вăтар-хĕрĕх çухрăмри ялсем курăнаççĕ. </w:t>
      </w:r>
      <w:r w:rsidR="00703CB6" w:rsidRPr="00F5706A">
        <w:rPr>
          <w:rFonts w:ascii="Times New Roman" w:hAnsi="Times New Roman" w:cs="Times New Roman"/>
          <w:bCs/>
          <w:i/>
          <w:iCs/>
          <w:noProof/>
          <w:sz w:val="24"/>
          <w:szCs w:val="24"/>
        </w:rPr>
        <w:t>(А. Артемъев.)</w:t>
      </w:r>
    </w:p>
    <w:p w:rsidR="003B5F10" w:rsidRDefault="003B5F10" w:rsidP="003B5F10">
      <w:pPr>
        <w:jc w:val="both"/>
        <w:rPr>
          <w:rFonts w:ascii="Times New Roman" w:hAnsi="Times New Roman" w:cs="Times New Roman"/>
          <w:i/>
        </w:rPr>
      </w:pPr>
    </w:p>
    <w:p w:rsidR="003B5F10" w:rsidRPr="00A603A1" w:rsidRDefault="003B5F10" w:rsidP="003B5F10">
      <w:pPr>
        <w:jc w:val="both"/>
        <w:rPr>
          <w:rFonts w:ascii="Times New Roman" w:eastAsia="Andale Sans UI" w:hAnsi="Times New Roman" w:cs="Times New Roman"/>
          <w:i/>
          <w:kern w:val="2"/>
          <w:sz w:val="24"/>
          <w:szCs w:val="24"/>
          <w:lang w:eastAsia="ar-SA"/>
        </w:rPr>
      </w:pPr>
      <w:r w:rsidRPr="00A603A1">
        <w:rPr>
          <w:rFonts w:ascii="Times New Roman" w:hAnsi="Times New Roman" w:cs="Times New Roman"/>
          <w:i/>
        </w:rPr>
        <w:t xml:space="preserve">Прочитайте. Перескажите содержание на русском языке. </w:t>
      </w:r>
    </w:p>
    <w:p w:rsidR="00BC1E4D" w:rsidRPr="00F5706A" w:rsidRDefault="00BC1E4D" w:rsidP="00BC1E4D">
      <w:pPr>
        <w:shd w:val="clear" w:color="auto" w:fill="FFFFFF"/>
        <w:spacing w:before="101"/>
        <w:ind w:right="65"/>
        <w:jc w:val="center"/>
        <w:rPr>
          <w:rFonts w:ascii="Times New Roman" w:hAnsi="Times New Roman" w:cs="Times New Roman"/>
          <w:sz w:val="24"/>
          <w:szCs w:val="24"/>
        </w:rPr>
      </w:pPr>
      <w:r w:rsidRPr="00F5706A">
        <w:rPr>
          <w:rFonts w:ascii="Times New Roman" w:hAnsi="Times New Roman" w:cs="Times New Roman"/>
          <w:b/>
          <w:bCs/>
          <w:noProof/>
          <w:sz w:val="24"/>
          <w:szCs w:val="24"/>
        </w:rPr>
        <w:t>Çуркунне</w:t>
      </w:r>
    </w:p>
    <w:p w:rsidR="00BC1E4D" w:rsidRPr="00F5706A" w:rsidRDefault="00BC1E4D" w:rsidP="00BC1E4D">
      <w:pPr>
        <w:shd w:val="clear" w:color="auto" w:fill="FFFFFF"/>
        <w:spacing w:before="43" w:line="245" w:lineRule="exact"/>
        <w:ind w:firstLine="708"/>
        <w:rPr>
          <w:rFonts w:ascii="Times New Roman" w:hAnsi="Times New Roman" w:cs="Times New Roman"/>
          <w:sz w:val="24"/>
          <w:szCs w:val="24"/>
        </w:rPr>
      </w:pPr>
      <w:r w:rsidRPr="00F5706A">
        <w:rPr>
          <w:rFonts w:ascii="Times New Roman" w:hAnsi="Times New Roman" w:cs="Times New Roman"/>
          <w:noProof/>
          <w:sz w:val="24"/>
          <w:szCs w:val="24"/>
        </w:rPr>
        <w:t xml:space="preserve">Çуркунне - çулталăкри  чи лайăх та  илемлĕ вăхăт. Çуркунне пĕтĕм  çĕр-шыв  ешерет.   Чечексем çурăлаççĕ. </w:t>
      </w:r>
      <w:r w:rsidRPr="00F5706A">
        <w:rPr>
          <w:rFonts w:ascii="Times New Roman" w:hAnsi="Times New Roman" w:cs="Times New Roman"/>
          <w:noProof/>
          <w:spacing w:val="-2"/>
          <w:sz w:val="24"/>
          <w:szCs w:val="24"/>
        </w:rPr>
        <w:t>Хĕвел ăшăтнăçемĕн ăшăтать. Ÿсен-тăран çĕр çумĕнчен çĕкленет.</w:t>
      </w:r>
    </w:p>
    <w:p w:rsidR="00BC1E4D" w:rsidRPr="003B5F10" w:rsidRDefault="00BC1E4D" w:rsidP="003B5F10">
      <w:pPr>
        <w:shd w:val="clear" w:color="auto" w:fill="FFFFFF"/>
        <w:spacing w:before="43" w:line="245" w:lineRule="exact"/>
        <w:ind w:firstLine="708"/>
        <w:rPr>
          <w:rFonts w:ascii="Times New Roman" w:hAnsi="Times New Roman" w:cs="Times New Roman"/>
          <w:sz w:val="24"/>
          <w:szCs w:val="24"/>
        </w:rPr>
      </w:pPr>
      <w:r w:rsidRPr="00F5706A">
        <w:rPr>
          <w:rFonts w:ascii="Times New Roman" w:hAnsi="Times New Roman" w:cs="Times New Roman"/>
          <w:noProof/>
          <w:sz w:val="24"/>
          <w:szCs w:val="24"/>
        </w:rPr>
        <w:t>Çуркунне чун-чĕре савăнăçпа тулать.   Пурăнас кăмăл вăйланать.</w:t>
      </w:r>
      <w:r w:rsidR="003B5F10">
        <w:rPr>
          <w:rFonts w:ascii="Times New Roman" w:hAnsi="Times New Roman" w:cs="Times New Roman"/>
          <w:sz w:val="24"/>
          <w:szCs w:val="24"/>
        </w:rPr>
        <w:t xml:space="preserve"> </w:t>
      </w:r>
      <w:r w:rsidRPr="00F5706A">
        <w:rPr>
          <w:rFonts w:ascii="Times New Roman" w:hAnsi="Times New Roman" w:cs="Times New Roman"/>
          <w:i/>
          <w:iCs/>
          <w:noProof/>
          <w:sz w:val="24"/>
          <w:szCs w:val="24"/>
        </w:rPr>
        <w:t>(Л.Агаков çырнинчен.)</w:t>
      </w:r>
    </w:p>
    <w:p w:rsidR="003B5F10" w:rsidRPr="00A603A1" w:rsidRDefault="003B5F10" w:rsidP="003B5F10">
      <w:pPr>
        <w:jc w:val="both"/>
        <w:rPr>
          <w:rFonts w:ascii="Times New Roman" w:eastAsia="Andale Sans UI" w:hAnsi="Times New Roman" w:cs="Times New Roman"/>
          <w:i/>
          <w:kern w:val="2"/>
          <w:sz w:val="24"/>
          <w:szCs w:val="24"/>
          <w:lang w:eastAsia="ar-SA"/>
        </w:rPr>
      </w:pPr>
      <w:r w:rsidRPr="00A603A1">
        <w:rPr>
          <w:rFonts w:ascii="Times New Roman" w:eastAsia="Andale Sans UI" w:hAnsi="Times New Roman" w:cs="Times New Roman"/>
          <w:kern w:val="2"/>
          <w:sz w:val="24"/>
          <w:szCs w:val="24"/>
          <w:lang w:eastAsia="ar-SA"/>
        </w:rPr>
        <w:t xml:space="preserve"> </w:t>
      </w:r>
      <w:r w:rsidRPr="00A603A1">
        <w:rPr>
          <w:rFonts w:ascii="Times New Roman" w:hAnsi="Times New Roman" w:cs="Times New Roman"/>
          <w:i/>
        </w:rPr>
        <w:t xml:space="preserve">Прочитайте. Перескажите содержание на русском языке. </w:t>
      </w:r>
    </w:p>
    <w:p w:rsidR="00F031D1" w:rsidRPr="00F5706A" w:rsidRDefault="003B5F10" w:rsidP="00F031D1">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sidR="00F031D1" w:rsidRPr="00F5706A">
        <w:rPr>
          <w:rFonts w:ascii="Times New Roman" w:hAnsi="Times New Roman" w:cs="Times New Roman"/>
          <w:b/>
          <w:bCs/>
          <w:noProof/>
          <w:sz w:val="24"/>
          <w:szCs w:val="24"/>
        </w:rPr>
        <w:t>Пĕрремĕш вĕçев</w:t>
      </w:r>
    </w:p>
    <w:p w:rsidR="00F031D1" w:rsidRPr="00F5706A" w:rsidRDefault="00F031D1" w:rsidP="00F031D1">
      <w:pPr>
        <w:shd w:val="clear" w:color="auto" w:fill="FFFFFF"/>
        <w:spacing w:before="14" w:line="209" w:lineRule="exact"/>
        <w:ind w:left="209" w:firstLine="461"/>
        <w:jc w:val="both"/>
        <w:rPr>
          <w:rFonts w:ascii="Times New Roman" w:hAnsi="Times New Roman" w:cs="Times New Roman"/>
          <w:sz w:val="24"/>
          <w:szCs w:val="24"/>
        </w:rPr>
      </w:pPr>
      <w:r w:rsidRPr="00F5706A">
        <w:rPr>
          <w:rFonts w:ascii="Times New Roman" w:hAnsi="Times New Roman" w:cs="Times New Roman"/>
          <w:noProof/>
          <w:sz w:val="24"/>
          <w:szCs w:val="24"/>
        </w:rPr>
        <w:t>Ун чухне Ю.А.Гагарин Саратоври аэроклубра вĕреннĕ. Пĕрремĕш вĕçев кунĕ çитсе тăнă. Ку вĕçев парашютпа сикнипе вĕçленмелле.</w:t>
      </w:r>
    </w:p>
    <w:p w:rsidR="00F031D1" w:rsidRPr="00F5706A" w:rsidRDefault="00F031D1" w:rsidP="00F031D1">
      <w:pPr>
        <w:shd w:val="clear" w:color="auto" w:fill="FFFFFF"/>
        <w:spacing w:before="36" w:line="216" w:lineRule="exact"/>
        <w:ind w:left="202" w:right="22" w:firstLine="468"/>
        <w:jc w:val="both"/>
        <w:rPr>
          <w:rFonts w:ascii="Times New Roman" w:hAnsi="Times New Roman" w:cs="Times New Roman"/>
          <w:sz w:val="24"/>
          <w:szCs w:val="24"/>
        </w:rPr>
      </w:pPr>
      <w:r w:rsidRPr="00F5706A">
        <w:rPr>
          <w:rFonts w:ascii="Times New Roman" w:hAnsi="Times New Roman" w:cs="Times New Roman"/>
          <w:noProof/>
          <w:sz w:val="24"/>
          <w:szCs w:val="24"/>
        </w:rPr>
        <w:t>Мĕнле вĕçсе хăпарнине Юрий Алексеевич астумасть. Инструктор  команда  парать.   Сикме вăхăт.</w:t>
      </w:r>
    </w:p>
    <w:p w:rsidR="00F031D1" w:rsidRPr="00F5706A" w:rsidRDefault="00F031D1" w:rsidP="00F031D1">
      <w:pPr>
        <w:shd w:val="clear" w:color="auto" w:fill="FFFFFF"/>
        <w:spacing w:line="187" w:lineRule="exact"/>
        <w:ind w:left="180" w:right="14" w:firstLine="475"/>
        <w:jc w:val="both"/>
        <w:rPr>
          <w:rFonts w:ascii="Times New Roman" w:hAnsi="Times New Roman" w:cs="Times New Roman"/>
          <w:sz w:val="24"/>
          <w:szCs w:val="24"/>
        </w:rPr>
      </w:pPr>
      <w:r w:rsidRPr="00F5706A">
        <w:rPr>
          <w:rFonts w:ascii="Times New Roman" w:hAnsi="Times New Roman" w:cs="Times New Roman"/>
          <w:noProof/>
          <w:sz w:val="24"/>
          <w:szCs w:val="24"/>
        </w:rPr>
        <w:t>Аялалла пăхма хăрушă. Чуна шиклĕх пусать. Чĕре хавăрттан  тапать.</w:t>
      </w:r>
    </w:p>
    <w:p w:rsidR="00F031D1" w:rsidRPr="00F5706A" w:rsidRDefault="00F031D1" w:rsidP="00F031D1">
      <w:pPr>
        <w:shd w:val="clear" w:color="auto" w:fill="FFFFFF"/>
        <w:spacing w:before="43" w:line="252" w:lineRule="exact"/>
        <w:ind w:left="166" w:right="43" w:firstLine="461"/>
        <w:jc w:val="both"/>
        <w:rPr>
          <w:rFonts w:ascii="Times New Roman" w:hAnsi="Times New Roman" w:cs="Times New Roman"/>
          <w:sz w:val="24"/>
          <w:szCs w:val="24"/>
        </w:rPr>
      </w:pPr>
      <w:r w:rsidRPr="00F5706A">
        <w:rPr>
          <w:rFonts w:ascii="Times New Roman" w:hAnsi="Times New Roman" w:cs="Times New Roman"/>
          <w:noProof/>
          <w:sz w:val="24"/>
          <w:szCs w:val="24"/>
        </w:rPr>
        <w:t>Акă Гагарин самолĕт бортĕнчен уйрăлать. Пĕрре, иккĕ, виççĕ... Парашют ункине туртса кăларна ĕнтĕ. Тăваттă, пиллĕк, улттă... Çав вăхăтра парашют уçăлса каять.</w:t>
      </w:r>
    </w:p>
    <w:p w:rsidR="00F031D1" w:rsidRDefault="00F031D1" w:rsidP="003B5F10">
      <w:pPr>
        <w:shd w:val="clear" w:color="auto" w:fill="FFFFFF"/>
        <w:spacing w:line="216" w:lineRule="exact"/>
        <w:ind w:left="144" w:right="58" w:firstLine="468"/>
        <w:jc w:val="both"/>
        <w:rPr>
          <w:rFonts w:ascii="Times New Roman" w:hAnsi="Times New Roman" w:cs="Times New Roman"/>
          <w:i/>
          <w:iCs/>
          <w:noProof/>
          <w:sz w:val="24"/>
          <w:szCs w:val="24"/>
        </w:rPr>
      </w:pPr>
      <w:r w:rsidRPr="00F5706A">
        <w:rPr>
          <w:rFonts w:ascii="Times New Roman" w:hAnsi="Times New Roman" w:cs="Times New Roman"/>
          <w:noProof/>
          <w:sz w:val="24"/>
          <w:szCs w:val="24"/>
        </w:rPr>
        <w:t>Ю.А.Гагарин çĕр çине ăнăçлă анса ларать. Çĕр çинчи пĕрремеш космонавт хăйĕн пĕрремĕш вĕçевне ĕмĕрлĕхе асра хăварнă.</w:t>
      </w:r>
      <w:r w:rsidR="003B5F10">
        <w:rPr>
          <w:rFonts w:ascii="Times New Roman" w:hAnsi="Times New Roman" w:cs="Times New Roman"/>
          <w:sz w:val="24"/>
          <w:szCs w:val="24"/>
        </w:rPr>
        <w:t xml:space="preserve"> </w:t>
      </w:r>
      <w:r w:rsidRPr="00F5706A">
        <w:rPr>
          <w:rFonts w:ascii="Times New Roman" w:hAnsi="Times New Roman" w:cs="Times New Roman"/>
          <w:i/>
          <w:iCs/>
          <w:noProof/>
          <w:sz w:val="24"/>
          <w:szCs w:val="24"/>
        </w:rPr>
        <w:t>(Ю.Гагарин çырнинчен.)</w:t>
      </w:r>
    </w:p>
    <w:p w:rsidR="009F78EE" w:rsidRPr="00A603A1" w:rsidRDefault="009F78EE" w:rsidP="009F78EE">
      <w:pPr>
        <w:jc w:val="both"/>
        <w:rPr>
          <w:rFonts w:ascii="Times New Roman" w:eastAsia="Andale Sans UI" w:hAnsi="Times New Roman" w:cs="Times New Roman"/>
          <w:i/>
          <w:kern w:val="2"/>
          <w:sz w:val="24"/>
          <w:szCs w:val="24"/>
          <w:lang w:eastAsia="ar-SA"/>
        </w:rPr>
      </w:pPr>
      <w:r w:rsidRPr="00A603A1">
        <w:rPr>
          <w:rFonts w:ascii="Times New Roman" w:hAnsi="Times New Roman" w:cs="Times New Roman"/>
          <w:i/>
        </w:rPr>
        <w:t>Прочитайте. Перескажите содержание на русском языке. Выделите существительные, поставьте к ним вопросы.</w:t>
      </w:r>
    </w:p>
    <w:p w:rsidR="009F78EE" w:rsidRPr="00A603A1" w:rsidRDefault="00DF1025" w:rsidP="00DF1025">
      <w:pPr>
        <w:ind w:firstLine="567"/>
        <w:rPr>
          <w:rFonts w:ascii="Times New Roman" w:eastAsia="Times New Roman" w:hAnsi="Times New Roman" w:cs="Times New Roman"/>
          <w:b/>
        </w:rPr>
      </w:pPr>
      <w:r>
        <w:rPr>
          <w:rFonts w:ascii="Times New Roman" w:hAnsi="Times New Roman" w:cs="Times New Roman"/>
          <w:b/>
        </w:rPr>
        <w:t xml:space="preserve">                                                     </w:t>
      </w:r>
      <w:proofErr w:type="spellStart"/>
      <w:r w:rsidR="009F78EE" w:rsidRPr="00A603A1">
        <w:rPr>
          <w:rFonts w:ascii="Times New Roman" w:hAnsi="Times New Roman" w:cs="Times New Roman"/>
          <w:b/>
        </w:rPr>
        <w:t>Чăваш</w:t>
      </w:r>
      <w:proofErr w:type="spellEnd"/>
      <w:r w:rsidR="009F78EE" w:rsidRPr="00A603A1">
        <w:rPr>
          <w:rFonts w:ascii="Times New Roman" w:hAnsi="Times New Roman" w:cs="Times New Roman"/>
          <w:b/>
        </w:rPr>
        <w:t xml:space="preserve"> </w:t>
      </w:r>
      <w:proofErr w:type="spellStart"/>
      <w:r w:rsidR="009F78EE" w:rsidRPr="00A603A1">
        <w:rPr>
          <w:rFonts w:ascii="Times New Roman" w:hAnsi="Times New Roman" w:cs="Times New Roman"/>
          <w:b/>
        </w:rPr>
        <w:t>ялĕ</w:t>
      </w:r>
      <w:proofErr w:type="spellEnd"/>
    </w:p>
    <w:p w:rsidR="009F78EE" w:rsidRPr="00A603A1" w:rsidRDefault="009F78EE" w:rsidP="009F78EE">
      <w:pPr>
        <w:ind w:firstLine="567"/>
        <w:jc w:val="both"/>
        <w:rPr>
          <w:rFonts w:ascii="Times New Roman" w:hAnsi="Times New Roman" w:cs="Times New Roman"/>
        </w:rPr>
      </w:pPr>
      <w:proofErr w:type="spellStart"/>
      <w:r w:rsidRPr="00A603A1">
        <w:rPr>
          <w:rFonts w:ascii="Times New Roman" w:hAnsi="Times New Roman" w:cs="Times New Roman"/>
        </w:rPr>
        <w:t>Чăваш</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ялĕ</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ĕлĕкрен</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шыв</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хĕрринелле</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туртăнать</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Кунта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пахча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çимĕç</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лартса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тума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меллĕ</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Çĕ</w:t>
      </w:r>
      <w:proofErr w:type="gramStart"/>
      <w:r w:rsidRPr="00A603A1">
        <w:rPr>
          <w:rFonts w:ascii="Times New Roman" w:hAnsi="Times New Roman" w:cs="Times New Roman"/>
        </w:rPr>
        <w:t>р</w:t>
      </w:r>
      <w:proofErr w:type="spellEnd"/>
      <w:proofErr w:type="gramEnd"/>
      <w:r w:rsidRPr="00A603A1">
        <w:rPr>
          <w:rFonts w:ascii="Times New Roman" w:hAnsi="Times New Roman" w:cs="Times New Roman"/>
        </w:rPr>
        <w:t xml:space="preserve"> </w:t>
      </w:r>
      <w:proofErr w:type="spellStart"/>
      <w:r w:rsidRPr="00A603A1">
        <w:rPr>
          <w:rFonts w:ascii="Times New Roman" w:hAnsi="Times New Roman" w:cs="Times New Roman"/>
        </w:rPr>
        <w:t>нÿрлĕ</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Шыв</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аякра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мар</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Юхан</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шыв</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тă</w:t>
      </w:r>
      <w:proofErr w:type="gramStart"/>
      <w:r w:rsidRPr="00A603A1">
        <w:rPr>
          <w:rFonts w:ascii="Times New Roman" w:hAnsi="Times New Roman" w:cs="Times New Roman"/>
        </w:rPr>
        <w:t>р</w:t>
      </w:r>
      <w:proofErr w:type="gramEnd"/>
      <w:r w:rsidRPr="00A603A1">
        <w:rPr>
          <w:rFonts w:ascii="Times New Roman" w:hAnsi="Times New Roman" w:cs="Times New Roman"/>
        </w:rPr>
        <w:t>ăхĕнче</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çăлкуçсем</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тапса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тăраççĕ</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Ĕçмелли</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шыв</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çывăх</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пулни</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лайăх</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Юхан</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шыва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пĕвелеме</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пулать</w:t>
      </w:r>
      <w:proofErr w:type="spellEnd"/>
      <w:r w:rsidRPr="00A603A1">
        <w:rPr>
          <w:rFonts w:ascii="Times New Roman" w:hAnsi="Times New Roman" w:cs="Times New Roman"/>
        </w:rPr>
        <w:t xml:space="preserve">. Унта </w:t>
      </w:r>
      <w:proofErr w:type="spellStart"/>
      <w:r w:rsidRPr="00A603A1">
        <w:rPr>
          <w:rFonts w:ascii="Times New Roman" w:hAnsi="Times New Roman" w:cs="Times New Roman"/>
        </w:rPr>
        <w:t>пулă</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ĕрчетме</w:t>
      </w:r>
      <w:proofErr w:type="spellEnd"/>
      <w:r w:rsidRPr="00A603A1">
        <w:rPr>
          <w:rFonts w:ascii="Times New Roman" w:hAnsi="Times New Roman" w:cs="Times New Roman"/>
        </w:rPr>
        <w:t xml:space="preserve"> май </w:t>
      </w:r>
      <w:proofErr w:type="spellStart"/>
      <w:r w:rsidRPr="00A603A1">
        <w:rPr>
          <w:rFonts w:ascii="Times New Roman" w:hAnsi="Times New Roman" w:cs="Times New Roman"/>
        </w:rPr>
        <w:t>пур</w:t>
      </w:r>
      <w:proofErr w:type="spellEnd"/>
      <w:r w:rsidRPr="00A603A1">
        <w:rPr>
          <w:rFonts w:ascii="Times New Roman" w:hAnsi="Times New Roman" w:cs="Times New Roman"/>
        </w:rPr>
        <w:t>.</w:t>
      </w:r>
    </w:p>
    <w:p w:rsidR="009F78EE" w:rsidRDefault="009F78EE" w:rsidP="009F78EE">
      <w:pPr>
        <w:jc w:val="both"/>
        <w:rPr>
          <w:rFonts w:ascii="Times New Roman" w:hAnsi="Times New Roman" w:cs="Times New Roman"/>
        </w:rPr>
      </w:pPr>
      <w:proofErr w:type="spellStart"/>
      <w:r w:rsidRPr="00A603A1">
        <w:rPr>
          <w:rFonts w:ascii="Times New Roman" w:hAnsi="Times New Roman" w:cs="Times New Roman"/>
        </w:rPr>
        <w:lastRenderedPageBreak/>
        <w:t>Чăваш</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ялĕсем</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йывăçлă</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Ĕлĕ</w:t>
      </w:r>
      <w:proofErr w:type="gramStart"/>
      <w:r w:rsidRPr="00A603A1">
        <w:rPr>
          <w:rFonts w:ascii="Times New Roman" w:hAnsi="Times New Roman" w:cs="Times New Roman"/>
        </w:rPr>
        <w:t>к</w:t>
      </w:r>
      <w:proofErr w:type="spellEnd"/>
      <w:proofErr w:type="gramEnd"/>
      <w:r w:rsidRPr="00A603A1">
        <w:rPr>
          <w:rFonts w:ascii="Times New Roman" w:hAnsi="Times New Roman" w:cs="Times New Roman"/>
        </w:rPr>
        <w:t xml:space="preserve"> ял </w:t>
      </w:r>
      <w:proofErr w:type="spellStart"/>
      <w:r w:rsidRPr="00A603A1">
        <w:rPr>
          <w:rFonts w:ascii="Times New Roman" w:hAnsi="Times New Roman" w:cs="Times New Roman"/>
        </w:rPr>
        <w:t>таврашĕнче</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ытларах</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йăмра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ÿснĕ</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Халĕ</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ытти</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йывăç</w:t>
      </w:r>
      <w:proofErr w:type="spellEnd"/>
      <w:r w:rsidRPr="00A603A1">
        <w:rPr>
          <w:rFonts w:ascii="Times New Roman" w:hAnsi="Times New Roman" w:cs="Times New Roman"/>
        </w:rPr>
        <w:t xml:space="preserve"> та </w:t>
      </w:r>
      <w:proofErr w:type="spellStart"/>
      <w:r w:rsidRPr="00A603A1">
        <w:rPr>
          <w:rFonts w:ascii="Times New Roman" w:hAnsi="Times New Roman" w:cs="Times New Roman"/>
        </w:rPr>
        <w:t>йышлă</w:t>
      </w:r>
      <w:proofErr w:type="spellEnd"/>
      <w:r w:rsidRPr="00A603A1">
        <w:rPr>
          <w:rFonts w:ascii="Times New Roman" w:hAnsi="Times New Roman" w:cs="Times New Roman"/>
        </w:rPr>
        <w:t xml:space="preserve"> – </w:t>
      </w:r>
      <w:proofErr w:type="spellStart"/>
      <w:r w:rsidRPr="00A603A1">
        <w:rPr>
          <w:rFonts w:ascii="Times New Roman" w:hAnsi="Times New Roman" w:cs="Times New Roman"/>
        </w:rPr>
        <w:t>хурăн</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вĕрене</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ăвăс</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тирек</w:t>
      </w:r>
      <w:proofErr w:type="spellEnd"/>
      <w:r w:rsidRPr="00A603A1">
        <w:rPr>
          <w:rFonts w:ascii="Times New Roman" w:hAnsi="Times New Roman" w:cs="Times New Roman"/>
        </w:rPr>
        <w:t xml:space="preserve">. Ялта </w:t>
      </w:r>
      <w:proofErr w:type="spellStart"/>
      <w:r w:rsidRPr="00A603A1">
        <w:rPr>
          <w:rFonts w:ascii="Times New Roman" w:hAnsi="Times New Roman" w:cs="Times New Roman"/>
        </w:rPr>
        <w:t>садсем</w:t>
      </w:r>
      <w:proofErr w:type="spellEnd"/>
      <w:r w:rsidRPr="00A603A1">
        <w:rPr>
          <w:rFonts w:ascii="Times New Roman" w:hAnsi="Times New Roman" w:cs="Times New Roman"/>
        </w:rPr>
        <w:t xml:space="preserve"> те </w:t>
      </w:r>
      <w:proofErr w:type="spellStart"/>
      <w:r w:rsidRPr="00A603A1">
        <w:rPr>
          <w:rFonts w:ascii="Times New Roman" w:hAnsi="Times New Roman" w:cs="Times New Roman"/>
        </w:rPr>
        <w:t>нумай</w:t>
      </w:r>
      <w:proofErr w:type="spellEnd"/>
      <w:r w:rsidRPr="00A603A1">
        <w:rPr>
          <w:rFonts w:ascii="Times New Roman" w:hAnsi="Times New Roman" w:cs="Times New Roman"/>
        </w:rPr>
        <w:t xml:space="preserve">. Унта та </w:t>
      </w:r>
      <w:proofErr w:type="spellStart"/>
      <w:r w:rsidRPr="00A603A1">
        <w:rPr>
          <w:rFonts w:ascii="Times New Roman" w:hAnsi="Times New Roman" w:cs="Times New Roman"/>
        </w:rPr>
        <w:t>тĕрлĕ</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йывăç</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ÿсет</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улмуççи</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чие</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хăмла</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çырли</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хурăн</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çырли</w:t>
      </w:r>
      <w:proofErr w:type="spellEnd"/>
      <w:r w:rsidRPr="00A603A1">
        <w:rPr>
          <w:rFonts w:ascii="Times New Roman" w:hAnsi="Times New Roman" w:cs="Times New Roman"/>
        </w:rPr>
        <w:t xml:space="preserve">, </w:t>
      </w:r>
      <w:proofErr w:type="spellStart"/>
      <w:r w:rsidRPr="00A603A1">
        <w:rPr>
          <w:rFonts w:ascii="Times New Roman" w:hAnsi="Times New Roman" w:cs="Times New Roman"/>
        </w:rPr>
        <w:t>хурлăхан</w:t>
      </w:r>
      <w:proofErr w:type="spellEnd"/>
      <w:proofErr w:type="gramStart"/>
      <w:r w:rsidRPr="00A603A1">
        <w:rPr>
          <w:rFonts w:ascii="Times New Roman" w:hAnsi="Times New Roman" w:cs="Times New Roman"/>
        </w:rPr>
        <w:t>.</w:t>
      </w:r>
      <w:r>
        <w:rPr>
          <w:rFonts w:ascii="Times New Roman" w:hAnsi="Times New Roman" w:cs="Times New Roman"/>
        </w:rPr>
        <w:t>(</w:t>
      </w:r>
      <w:proofErr w:type="gramEnd"/>
      <w:r w:rsidRPr="00A603A1">
        <w:rPr>
          <w:rFonts w:ascii="Times New Roman" w:hAnsi="Times New Roman" w:cs="Times New Roman"/>
        </w:rPr>
        <w:t xml:space="preserve"> </w:t>
      </w:r>
      <w:r w:rsidRPr="003B5F10">
        <w:rPr>
          <w:rFonts w:ascii="Times New Roman" w:hAnsi="Times New Roman" w:cs="Times New Roman"/>
          <w:i/>
        </w:rPr>
        <w:t xml:space="preserve">И. Андреев </w:t>
      </w:r>
      <w:proofErr w:type="spellStart"/>
      <w:r w:rsidRPr="003B5F10">
        <w:rPr>
          <w:rFonts w:ascii="Times New Roman" w:hAnsi="Times New Roman" w:cs="Times New Roman"/>
          <w:i/>
        </w:rPr>
        <w:t>çырнинчен</w:t>
      </w:r>
      <w:proofErr w:type="spellEnd"/>
      <w:r>
        <w:rPr>
          <w:rFonts w:ascii="Times New Roman" w:hAnsi="Times New Roman" w:cs="Times New Roman"/>
        </w:rPr>
        <w:t>.)</w:t>
      </w:r>
    </w:p>
    <w:p w:rsidR="009F78EE" w:rsidRDefault="009F78EE" w:rsidP="009F78EE">
      <w:pPr>
        <w:jc w:val="both"/>
        <w:rPr>
          <w:rFonts w:ascii="Times New Roman" w:hAnsi="Times New Roman" w:cs="Times New Roman"/>
        </w:rPr>
      </w:pPr>
    </w:p>
    <w:p w:rsidR="00DF1025" w:rsidRDefault="009F78EE" w:rsidP="009F78EE">
      <w:pPr>
        <w:spacing w:line="200" w:lineRule="atLeast"/>
        <w:rPr>
          <w:rFonts w:ascii="Times New Roman" w:eastAsia="Andale Sans UI" w:hAnsi="Times New Roman" w:cs="Times New Roman"/>
          <w:i/>
          <w:kern w:val="2"/>
          <w:sz w:val="24"/>
          <w:szCs w:val="24"/>
          <w:lang w:eastAsia="ar-SA"/>
        </w:rPr>
      </w:pPr>
      <w:r w:rsidRPr="00A603A1">
        <w:rPr>
          <w:rFonts w:ascii="Times New Roman" w:hAnsi="Times New Roman" w:cs="Times New Roman"/>
          <w:i/>
        </w:rPr>
        <w:t xml:space="preserve">Прочитайте. </w:t>
      </w:r>
      <w:r>
        <w:rPr>
          <w:rFonts w:ascii="Times New Roman" w:hAnsi="Times New Roman" w:cs="Times New Roman"/>
          <w:i/>
        </w:rPr>
        <w:t>Переведите на русский язык.</w:t>
      </w:r>
      <w:r w:rsidRPr="00A603A1">
        <w:rPr>
          <w:rFonts w:ascii="Times New Roman" w:hAnsi="Times New Roman" w:cs="Times New Roman"/>
        </w:rPr>
        <w:t xml:space="preserve">  </w:t>
      </w:r>
      <w:r w:rsidRPr="00AE5CC9">
        <w:rPr>
          <w:rFonts w:ascii="Times New Roman" w:hAnsi="Times New Roman" w:cs="Times New Roman"/>
          <w:i/>
        </w:rPr>
        <w:t>Озаглавьте текст</w:t>
      </w:r>
      <w:proofErr w:type="gramStart"/>
      <w:r w:rsidR="00DF1025">
        <w:rPr>
          <w:rFonts w:ascii="Times New Roman" w:hAnsi="Times New Roman" w:cs="Times New Roman"/>
          <w:i/>
        </w:rPr>
        <w:t>.</w:t>
      </w:r>
      <w:r w:rsidRPr="00AE5CC9">
        <w:rPr>
          <w:rFonts w:ascii="Times New Roman" w:hAnsi="Times New Roman" w:cs="Times New Roman"/>
          <w:i/>
        </w:rPr>
        <w:t xml:space="preserve">.  </w:t>
      </w:r>
      <w:r w:rsidRPr="00AE5CC9">
        <w:rPr>
          <w:rFonts w:ascii="Times New Roman" w:eastAsia="Andale Sans UI" w:hAnsi="Times New Roman" w:cs="Times New Roman"/>
          <w:i/>
          <w:kern w:val="2"/>
          <w:sz w:val="24"/>
          <w:szCs w:val="24"/>
          <w:lang w:eastAsia="ar-SA"/>
        </w:rPr>
        <w:t xml:space="preserve"> </w:t>
      </w:r>
      <w:proofErr w:type="gramEnd"/>
    </w:p>
    <w:p w:rsidR="009F78EE" w:rsidRPr="00DF1025" w:rsidRDefault="00DF1025" w:rsidP="009F78EE">
      <w:pPr>
        <w:spacing w:line="200" w:lineRule="atLeast"/>
        <w:rPr>
          <w:rFonts w:ascii="Times New Roman" w:eastAsia="Andale Sans UI" w:hAnsi="Times New Roman" w:cs="Times New Roman"/>
          <w:b/>
          <w:i/>
          <w:kern w:val="2"/>
          <w:sz w:val="24"/>
          <w:szCs w:val="24"/>
        </w:rPr>
      </w:pPr>
      <w:r w:rsidRPr="00DF1025">
        <w:rPr>
          <w:rFonts w:ascii="Times New Roman" w:eastAsia="Andale Sans UI" w:hAnsi="Times New Roman" w:cs="Times New Roman"/>
          <w:b/>
          <w:i/>
          <w:kern w:val="2"/>
          <w:sz w:val="24"/>
          <w:szCs w:val="24"/>
          <w:lang w:eastAsia="ar-SA"/>
        </w:rPr>
        <w:t xml:space="preserve">                                             </w:t>
      </w:r>
      <w:proofErr w:type="spellStart"/>
      <w:r w:rsidRPr="00DF1025">
        <w:rPr>
          <w:rFonts w:ascii="Times New Roman" w:eastAsia="Andale Sans UI" w:hAnsi="Times New Roman" w:cs="Times New Roman"/>
          <w:b/>
          <w:kern w:val="2"/>
          <w:sz w:val="24"/>
          <w:szCs w:val="24"/>
          <w:lang w:eastAsia="ar-SA"/>
        </w:rPr>
        <w:t>Чăваш</w:t>
      </w:r>
      <w:proofErr w:type="spellEnd"/>
      <w:r w:rsidRPr="00DF1025">
        <w:rPr>
          <w:rFonts w:ascii="Times New Roman" w:eastAsia="Andale Sans UI" w:hAnsi="Times New Roman" w:cs="Times New Roman"/>
          <w:b/>
          <w:kern w:val="2"/>
          <w:sz w:val="24"/>
          <w:szCs w:val="24"/>
          <w:lang w:eastAsia="ar-SA"/>
        </w:rPr>
        <w:t xml:space="preserve"> </w:t>
      </w:r>
      <w:proofErr w:type="spellStart"/>
      <w:r w:rsidRPr="00DF1025">
        <w:rPr>
          <w:rFonts w:ascii="Times New Roman" w:eastAsia="Andale Sans UI" w:hAnsi="Times New Roman" w:cs="Times New Roman"/>
          <w:b/>
          <w:kern w:val="2"/>
          <w:sz w:val="24"/>
          <w:szCs w:val="24"/>
          <w:lang w:eastAsia="ar-SA"/>
        </w:rPr>
        <w:t>çĕршывĕ</w:t>
      </w:r>
      <w:proofErr w:type="spellEnd"/>
      <w:r w:rsidR="009F78EE" w:rsidRPr="00DF1025">
        <w:rPr>
          <w:rFonts w:ascii="Times New Roman" w:eastAsia="Andale Sans UI" w:hAnsi="Times New Roman" w:cs="Times New Roman"/>
          <w:b/>
          <w:i/>
          <w:kern w:val="2"/>
          <w:sz w:val="24"/>
          <w:szCs w:val="24"/>
          <w:lang w:eastAsia="ar-SA"/>
        </w:rPr>
        <w:t xml:space="preserve">   </w:t>
      </w:r>
    </w:p>
    <w:p w:rsidR="009F78EE" w:rsidRPr="00AE5CC9" w:rsidRDefault="009F78EE" w:rsidP="009F78EE">
      <w:pPr>
        <w:spacing w:line="200" w:lineRule="atLeast"/>
        <w:jc w:val="both"/>
        <w:rPr>
          <w:rFonts w:ascii="Times New Roman" w:hAnsi="Times New Roman" w:cs="Times New Roman"/>
          <w:sz w:val="24"/>
          <w:szCs w:val="24"/>
        </w:rPr>
      </w:pPr>
      <w:r>
        <w:rPr>
          <w:rFonts w:ascii="Times New Roman" w:hAnsi="Times New Roman" w:cs="Times New Roman"/>
          <w:i/>
          <w:sz w:val="24"/>
          <w:szCs w:val="24"/>
        </w:rPr>
        <w:t xml:space="preserve">      </w:t>
      </w:r>
      <w:proofErr w:type="spellStart"/>
      <w:r w:rsidRPr="00AE5CC9">
        <w:rPr>
          <w:rFonts w:ascii="Times New Roman" w:hAnsi="Times New Roman" w:cs="Times New Roman"/>
          <w:sz w:val="24"/>
          <w:szCs w:val="24"/>
        </w:rPr>
        <w:t>Эпĕ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чăваш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w:t>
      </w:r>
      <w:proofErr w:type="gramStart"/>
      <w:r w:rsidRPr="00AE5CC9">
        <w:rPr>
          <w:rFonts w:ascii="Times New Roman" w:hAnsi="Times New Roman" w:cs="Times New Roman"/>
          <w:sz w:val="24"/>
          <w:szCs w:val="24"/>
        </w:rPr>
        <w:t>р</w:t>
      </w:r>
      <w:proofErr w:type="gramEnd"/>
      <w:r w:rsidRPr="00AE5CC9">
        <w:rPr>
          <w:rFonts w:ascii="Times New Roman" w:hAnsi="Times New Roman" w:cs="Times New Roman"/>
          <w:sz w:val="24"/>
          <w:szCs w:val="24"/>
        </w:rPr>
        <w:t>ĕн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ытарайми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вăрманĕсене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юрататăп</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Вĕсенче</w:t>
      </w:r>
      <w:proofErr w:type="spellEnd"/>
      <w:r w:rsidRPr="00AE5CC9">
        <w:rPr>
          <w:rFonts w:ascii="Times New Roman" w:hAnsi="Times New Roman" w:cs="Times New Roman"/>
          <w:sz w:val="24"/>
          <w:szCs w:val="24"/>
        </w:rPr>
        <w:t xml:space="preserve"> тем </w:t>
      </w:r>
      <w:proofErr w:type="spellStart"/>
      <w:r w:rsidRPr="00AE5CC9">
        <w:rPr>
          <w:rFonts w:ascii="Times New Roman" w:hAnsi="Times New Roman" w:cs="Times New Roman"/>
          <w:sz w:val="24"/>
          <w:szCs w:val="24"/>
        </w:rPr>
        <w:t>тĕрлĕ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йывăç-курăк</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кайăк-кĕшĕк</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Вăрман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варринчи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кÿлĕсене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юрататăп</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эпĕ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Вĕсем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çинчен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вуншар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юмах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халап</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юрă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çÿрет</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Вĕсем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ирĕклĕхе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юратнă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пусмă</w:t>
      </w:r>
      <w:proofErr w:type="gramStart"/>
      <w:r w:rsidRPr="00AE5CC9">
        <w:rPr>
          <w:rFonts w:ascii="Times New Roman" w:hAnsi="Times New Roman" w:cs="Times New Roman"/>
          <w:sz w:val="24"/>
          <w:szCs w:val="24"/>
        </w:rPr>
        <w:t>р</w:t>
      </w:r>
      <w:proofErr w:type="gramEnd"/>
      <w:r w:rsidRPr="00AE5CC9">
        <w:rPr>
          <w:rFonts w:ascii="Times New Roman" w:hAnsi="Times New Roman" w:cs="Times New Roman"/>
          <w:sz w:val="24"/>
          <w:szCs w:val="24"/>
        </w:rPr>
        <w:t>çăсене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хирĕç</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çĕкленнĕ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авалхи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паттăрсене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мухтаççĕ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Ахальтен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мар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Чăваш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Республикине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пин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юрă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пин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сăмах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тĕрĕ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çĕршывĕ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теççĕ</w:t>
      </w:r>
      <w:proofErr w:type="spellEnd"/>
      <w:r w:rsidRPr="00AE5CC9">
        <w:rPr>
          <w:rFonts w:ascii="Times New Roman" w:hAnsi="Times New Roman" w:cs="Times New Roman"/>
          <w:sz w:val="24"/>
          <w:szCs w:val="24"/>
        </w:rPr>
        <w:t>.</w:t>
      </w:r>
    </w:p>
    <w:p w:rsidR="009F78EE" w:rsidRPr="00AE5CC9" w:rsidRDefault="009F78EE" w:rsidP="009F78EE">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Чăваш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çĕршывĕ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урлă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Атăл</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лăпкă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Сă</w:t>
      </w:r>
      <w:proofErr w:type="gramStart"/>
      <w:r w:rsidRPr="00AE5CC9">
        <w:rPr>
          <w:rFonts w:ascii="Times New Roman" w:hAnsi="Times New Roman" w:cs="Times New Roman"/>
          <w:sz w:val="24"/>
          <w:szCs w:val="24"/>
        </w:rPr>
        <w:t>р</w:t>
      </w:r>
      <w:proofErr w:type="spellEnd"/>
      <w:proofErr w:type="gram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Çавал</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Пăла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Кĕтне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энĕш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Сурăм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Юнкă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шывĕсем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юхаççĕ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Тăра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шывсен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икĕ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енĕпе</w:t>
      </w:r>
      <w:proofErr w:type="spellEnd"/>
      <w:r w:rsidRPr="00AE5CC9">
        <w:rPr>
          <w:rFonts w:ascii="Times New Roman" w:hAnsi="Times New Roman" w:cs="Times New Roman"/>
          <w:sz w:val="24"/>
          <w:szCs w:val="24"/>
        </w:rPr>
        <w:t xml:space="preserve"> те </w:t>
      </w:r>
      <w:proofErr w:type="spellStart"/>
      <w:r w:rsidRPr="00AE5CC9">
        <w:rPr>
          <w:rFonts w:ascii="Times New Roman" w:hAnsi="Times New Roman" w:cs="Times New Roman"/>
          <w:sz w:val="24"/>
          <w:szCs w:val="24"/>
        </w:rPr>
        <w:t>ялсем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хуласем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ÿссе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ларнă</w:t>
      </w:r>
      <w:proofErr w:type="spellEnd"/>
      <w:r w:rsidRPr="00AE5CC9">
        <w:rPr>
          <w:rFonts w:ascii="Times New Roman" w:hAnsi="Times New Roman" w:cs="Times New Roman"/>
          <w:sz w:val="24"/>
          <w:szCs w:val="24"/>
        </w:rPr>
        <w:t>.</w:t>
      </w:r>
    </w:p>
    <w:p w:rsidR="009F78EE" w:rsidRPr="00AE5CC9" w:rsidRDefault="009F78EE" w:rsidP="009F78EE">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Чă</w:t>
      </w:r>
      <w:proofErr w:type="gramStart"/>
      <w:r w:rsidRPr="00AE5CC9">
        <w:rPr>
          <w:rFonts w:ascii="Times New Roman" w:hAnsi="Times New Roman" w:cs="Times New Roman"/>
          <w:sz w:val="24"/>
          <w:szCs w:val="24"/>
        </w:rPr>
        <w:t>ваш</w:t>
      </w:r>
      <w:proofErr w:type="spellEnd"/>
      <w:proofErr w:type="gram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халăхĕ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авалтанах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хăйĕн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кÿршисемпе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туслă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пурăнать</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Вырăс</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халăхне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вă</w:t>
      </w:r>
      <w:proofErr w:type="gramStart"/>
      <w:r w:rsidRPr="00AE5CC9">
        <w:rPr>
          <w:rFonts w:ascii="Times New Roman" w:hAnsi="Times New Roman" w:cs="Times New Roman"/>
          <w:sz w:val="24"/>
          <w:szCs w:val="24"/>
        </w:rPr>
        <w:t>л</w:t>
      </w:r>
      <w:proofErr w:type="spellEnd"/>
      <w:proofErr w:type="gram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аслă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пиччĕшĕ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вырăнне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хурса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хисеплет</w:t>
      </w:r>
      <w:proofErr w:type="spellEnd"/>
      <w:r w:rsidRPr="00AE5CC9">
        <w:rPr>
          <w:rFonts w:ascii="Times New Roman" w:hAnsi="Times New Roman" w:cs="Times New Roman"/>
          <w:sz w:val="24"/>
          <w:szCs w:val="24"/>
        </w:rPr>
        <w:t>.</w:t>
      </w:r>
    </w:p>
    <w:p w:rsidR="009F78EE" w:rsidRPr="00AE5CC9" w:rsidRDefault="009F78EE" w:rsidP="009F78EE">
      <w:pPr>
        <w:spacing w:line="200" w:lineRule="atLeast"/>
        <w:ind w:firstLine="709"/>
        <w:jc w:val="both"/>
        <w:rPr>
          <w:rFonts w:ascii="Times New Roman" w:hAnsi="Times New Roman" w:cs="Times New Roman"/>
          <w:i/>
          <w:sz w:val="24"/>
          <w:szCs w:val="24"/>
        </w:rPr>
      </w:pPr>
      <w:proofErr w:type="spellStart"/>
      <w:r w:rsidRPr="00AE5CC9">
        <w:rPr>
          <w:rFonts w:ascii="Times New Roman" w:hAnsi="Times New Roman" w:cs="Times New Roman"/>
          <w:sz w:val="24"/>
          <w:szCs w:val="24"/>
        </w:rPr>
        <w:t>Ÿсет</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чечекленет</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юратнă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Чăваш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çĕршывĕ</w:t>
      </w:r>
      <w:proofErr w:type="spellEnd"/>
      <w:r w:rsidRPr="00AE5CC9">
        <w:rPr>
          <w:rFonts w:ascii="Times New Roman" w:hAnsi="Times New Roman" w:cs="Times New Roman"/>
          <w:sz w:val="24"/>
          <w:szCs w:val="24"/>
        </w:rPr>
        <w:t xml:space="preserve">! </w:t>
      </w:r>
      <w:r w:rsidRPr="00AE5CC9">
        <w:rPr>
          <w:rFonts w:ascii="Times New Roman" w:hAnsi="Times New Roman" w:cs="Times New Roman"/>
          <w:i/>
          <w:sz w:val="24"/>
          <w:szCs w:val="24"/>
        </w:rPr>
        <w:t>(</w:t>
      </w:r>
      <w:proofErr w:type="spellStart"/>
      <w:r w:rsidRPr="00AE5CC9">
        <w:rPr>
          <w:rFonts w:ascii="Times New Roman" w:hAnsi="Times New Roman" w:cs="Times New Roman"/>
          <w:i/>
          <w:sz w:val="24"/>
          <w:szCs w:val="24"/>
        </w:rPr>
        <w:t>Юхма</w:t>
      </w:r>
      <w:proofErr w:type="spellEnd"/>
      <w:r w:rsidRPr="00AE5CC9">
        <w:rPr>
          <w:rFonts w:ascii="Times New Roman" w:hAnsi="Times New Roman" w:cs="Times New Roman"/>
          <w:i/>
          <w:sz w:val="24"/>
          <w:szCs w:val="24"/>
        </w:rPr>
        <w:t xml:space="preserve"> М.)</w:t>
      </w:r>
    </w:p>
    <w:p w:rsidR="009F78EE" w:rsidRDefault="009F78EE" w:rsidP="009F78EE">
      <w:pPr>
        <w:spacing w:line="200" w:lineRule="atLeast"/>
        <w:rPr>
          <w:rFonts w:ascii="Times New Roman" w:hAnsi="Times New Roman" w:cs="Times New Roman"/>
          <w:sz w:val="24"/>
          <w:szCs w:val="24"/>
        </w:rPr>
      </w:pPr>
    </w:p>
    <w:p w:rsidR="00AE5CC9" w:rsidRPr="00AE5CC9" w:rsidRDefault="00AE5CC9" w:rsidP="009F78EE">
      <w:pPr>
        <w:spacing w:line="200" w:lineRule="atLeast"/>
        <w:rPr>
          <w:rFonts w:ascii="Times New Roman" w:eastAsia="Andale Sans UI" w:hAnsi="Times New Roman" w:cs="Times New Roman"/>
          <w:i/>
          <w:kern w:val="2"/>
          <w:sz w:val="24"/>
          <w:szCs w:val="24"/>
        </w:rPr>
      </w:pPr>
      <w:r w:rsidRPr="00A603A1">
        <w:rPr>
          <w:rFonts w:ascii="Times New Roman" w:hAnsi="Times New Roman" w:cs="Times New Roman"/>
          <w:i/>
        </w:rPr>
        <w:t xml:space="preserve">Прочитайте. </w:t>
      </w:r>
      <w:r>
        <w:rPr>
          <w:rFonts w:ascii="Times New Roman" w:hAnsi="Times New Roman" w:cs="Times New Roman"/>
          <w:i/>
        </w:rPr>
        <w:t>Переведите на русский язык.</w:t>
      </w:r>
      <w:r w:rsidR="003B5F10" w:rsidRPr="00A603A1">
        <w:rPr>
          <w:rFonts w:ascii="Times New Roman" w:hAnsi="Times New Roman" w:cs="Times New Roman"/>
        </w:rPr>
        <w:t xml:space="preserve">    </w:t>
      </w:r>
      <w:r w:rsidRPr="00AE5CC9">
        <w:rPr>
          <w:rFonts w:ascii="Times New Roman" w:hAnsi="Times New Roman" w:cs="Times New Roman"/>
          <w:i/>
        </w:rPr>
        <w:t>Озаглавьте текст.</w:t>
      </w:r>
      <w:r w:rsidR="003B5F10" w:rsidRPr="00AE5CC9">
        <w:rPr>
          <w:rFonts w:ascii="Times New Roman" w:hAnsi="Times New Roman" w:cs="Times New Roman"/>
          <w:i/>
        </w:rPr>
        <w:t xml:space="preserve">  </w:t>
      </w:r>
      <w:r w:rsidR="003B5F10" w:rsidRPr="00AE5CC9">
        <w:rPr>
          <w:rFonts w:ascii="Times New Roman" w:eastAsia="Andale Sans UI" w:hAnsi="Times New Roman" w:cs="Times New Roman"/>
          <w:i/>
          <w:kern w:val="2"/>
          <w:sz w:val="24"/>
          <w:szCs w:val="24"/>
          <w:lang w:eastAsia="ar-SA"/>
        </w:rPr>
        <w:t xml:space="preserve">    </w:t>
      </w:r>
    </w:p>
    <w:p w:rsidR="00AE5CC9" w:rsidRPr="00DF1025" w:rsidRDefault="00DF1025" w:rsidP="00AE5CC9">
      <w:pPr>
        <w:spacing w:line="200" w:lineRule="atLeast"/>
        <w:ind w:firstLine="709"/>
        <w:rPr>
          <w:rFonts w:ascii="Times New Roman" w:hAnsi="Times New Roman" w:cs="Times New Roman"/>
          <w:b/>
          <w:sz w:val="24"/>
          <w:szCs w:val="24"/>
        </w:rPr>
      </w:pPr>
      <w:r w:rsidRPr="00DF1025">
        <w:rPr>
          <w:rFonts w:ascii="Times New Roman" w:hAnsi="Times New Roman" w:cs="Times New Roman"/>
          <w:b/>
          <w:i/>
          <w:sz w:val="24"/>
          <w:szCs w:val="24"/>
        </w:rPr>
        <w:t xml:space="preserve">                                      </w:t>
      </w:r>
      <w:proofErr w:type="spellStart"/>
      <w:r w:rsidRPr="00DF1025">
        <w:rPr>
          <w:rFonts w:ascii="Times New Roman" w:hAnsi="Times New Roman" w:cs="Times New Roman"/>
          <w:b/>
          <w:sz w:val="24"/>
          <w:szCs w:val="24"/>
        </w:rPr>
        <w:t>Шупашкар</w:t>
      </w:r>
      <w:proofErr w:type="spellEnd"/>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Шупашкар</w:t>
      </w:r>
      <w:proofErr w:type="spellEnd"/>
      <w:r w:rsidRPr="00AE5CC9">
        <w:rPr>
          <w:rFonts w:ascii="Times New Roman" w:hAnsi="Times New Roman" w:cs="Times New Roman"/>
          <w:sz w:val="24"/>
          <w:szCs w:val="24"/>
        </w:rPr>
        <w:t xml:space="preserve"> – </w:t>
      </w:r>
      <w:proofErr w:type="spellStart"/>
      <w:r w:rsidRPr="00AE5CC9">
        <w:rPr>
          <w:rFonts w:ascii="Times New Roman" w:hAnsi="Times New Roman" w:cs="Times New Roman"/>
          <w:sz w:val="24"/>
          <w:szCs w:val="24"/>
        </w:rPr>
        <w:t>Чăваш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çĕршывĕн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тĕ</w:t>
      </w:r>
      <w:proofErr w:type="gramStart"/>
      <w:r w:rsidRPr="00AE5CC9">
        <w:rPr>
          <w:rFonts w:ascii="Times New Roman" w:hAnsi="Times New Roman" w:cs="Times New Roman"/>
          <w:sz w:val="24"/>
          <w:szCs w:val="24"/>
        </w:rPr>
        <w:t>п</w:t>
      </w:r>
      <w:proofErr w:type="spellEnd"/>
      <w:proofErr w:type="gramEnd"/>
      <w:r w:rsidRPr="00AE5CC9">
        <w:rPr>
          <w:rFonts w:ascii="Times New Roman" w:hAnsi="Times New Roman" w:cs="Times New Roman"/>
          <w:sz w:val="24"/>
          <w:szCs w:val="24"/>
        </w:rPr>
        <w:t xml:space="preserve"> хули. Унта </w:t>
      </w:r>
      <w:proofErr w:type="spellStart"/>
      <w:r w:rsidRPr="00AE5CC9">
        <w:rPr>
          <w:rFonts w:ascii="Times New Roman" w:hAnsi="Times New Roman" w:cs="Times New Roman"/>
          <w:sz w:val="24"/>
          <w:szCs w:val="24"/>
        </w:rPr>
        <w:t>тĕрлĕ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халăх</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çыннисем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пурă</w:t>
      </w:r>
      <w:proofErr w:type="gramStart"/>
      <w:r w:rsidRPr="00AE5CC9">
        <w:rPr>
          <w:rFonts w:ascii="Times New Roman" w:hAnsi="Times New Roman" w:cs="Times New Roman"/>
          <w:sz w:val="24"/>
          <w:szCs w:val="24"/>
        </w:rPr>
        <w:t>на</w:t>
      </w:r>
      <w:proofErr w:type="gramEnd"/>
      <w:r w:rsidRPr="00AE5CC9">
        <w:rPr>
          <w:rFonts w:ascii="Times New Roman" w:hAnsi="Times New Roman" w:cs="Times New Roman"/>
          <w:sz w:val="24"/>
          <w:szCs w:val="24"/>
        </w:rPr>
        <w:t>ççĕ</w:t>
      </w:r>
      <w:proofErr w:type="spellEnd"/>
      <w:r w:rsidRPr="00AE5CC9">
        <w:rPr>
          <w:rFonts w:ascii="Times New Roman" w:hAnsi="Times New Roman" w:cs="Times New Roman"/>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Шупашкар</w:t>
      </w:r>
      <w:proofErr w:type="spellEnd"/>
      <w:r w:rsidRPr="00AE5CC9">
        <w:rPr>
          <w:rFonts w:ascii="Times New Roman" w:hAnsi="Times New Roman" w:cs="Times New Roman"/>
          <w:sz w:val="24"/>
          <w:szCs w:val="24"/>
        </w:rPr>
        <w:t xml:space="preserve"> – </w:t>
      </w:r>
      <w:proofErr w:type="spellStart"/>
      <w:r w:rsidRPr="00AE5CC9">
        <w:rPr>
          <w:rFonts w:ascii="Times New Roman" w:hAnsi="Times New Roman" w:cs="Times New Roman"/>
          <w:sz w:val="24"/>
          <w:szCs w:val="24"/>
        </w:rPr>
        <w:t>илемлĕ</w:t>
      </w:r>
      <w:proofErr w:type="spellEnd"/>
      <w:r w:rsidRPr="00AE5CC9">
        <w:rPr>
          <w:rFonts w:ascii="Times New Roman" w:hAnsi="Times New Roman" w:cs="Times New Roman"/>
          <w:sz w:val="24"/>
          <w:szCs w:val="24"/>
        </w:rPr>
        <w:t xml:space="preserve"> хула. </w:t>
      </w:r>
      <w:proofErr w:type="spellStart"/>
      <w:r w:rsidRPr="00AE5CC9">
        <w:rPr>
          <w:rFonts w:ascii="Times New Roman" w:hAnsi="Times New Roman" w:cs="Times New Roman"/>
          <w:sz w:val="24"/>
          <w:szCs w:val="24"/>
        </w:rPr>
        <w:t>Вă</w:t>
      </w:r>
      <w:proofErr w:type="gramStart"/>
      <w:r w:rsidRPr="00AE5CC9">
        <w:rPr>
          <w:rFonts w:ascii="Times New Roman" w:hAnsi="Times New Roman" w:cs="Times New Roman"/>
          <w:sz w:val="24"/>
          <w:szCs w:val="24"/>
        </w:rPr>
        <w:t>л</w:t>
      </w:r>
      <w:proofErr w:type="spellEnd"/>
      <w:proofErr w:type="gram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питĕ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илемлĕ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вырăнта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вырнаçнă</w:t>
      </w:r>
      <w:proofErr w:type="spellEnd"/>
      <w:r w:rsidRPr="00AE5CC9">
        <w:rPr>
          <w:rFonts w:ascii="Times New Roman" w:hAnsi="Times New Roman" w:cs="Times New Roman"/>
          <w:sz w:val="24"/>
          <w:szCs w:val="24"/>
        </w:rPr>
        <w:t xml:space="preserve"> – </w:t>
      </w:r>
      <w:proofErr w:type="spellStart"/>
      <w:r w:rsidRPr="00AE5CC9">
        <w:rPr>
          <w:rFonts w:ascii="Times New Roman" w:hAnsi="Times New Roman" w:cs="Times New Roman"/>
          <w:sz w:val="24"/>
          <w:szCs w:val="24"/>
        </w:rPr>
        <w:t>Атăл</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хĕрри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сăртсем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йĕри-тавра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вăрман</w:t>
      </w:r>
      <w:proofErr w:type="spellEnd"/>
      <w:r w:rsidRPr="00AE5CC9">
        <w:rPr>
          <w:rFonts w:ascii="Times New Roman" w:hAnsi="Times New Roman" w:cs="Times New Roman"/>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Шупашкарта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пысăк</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заводсем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нумай</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Вĕсенчен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хăшĕ-пĕри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пĕтĕм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çĕршывĕпе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мар</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тĕнчипе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паллă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Ку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хулара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тăвакан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ырă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япала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таç</w:t>
      </w:r>
      <w:proofErr w:type="gramStart"/>
      <w:r w:rsidRPr="00AE5CC9">
        <w:rPr>
          <w:rFonts w:ascii="Times New Roman" w:hAnsi="Times New Roman" w:cs="Times New Roman"/>
          <w:sz w:val="24"/>
          <w:szCs w:val="24"/>
        </w:rPr>
        <w:t>та</w:t>
      </w:r>
      <w:proofErr w:type="spellEnd"/>
      <w:proofErr w:type="gramEnd"/>
      <w:r w:rsidRPr="00AE5CC9">
        <w:rPr>
          <w:rFonts w:ascii="Times New Roman" w:hAnsi="Times New Roman" w:cs="Times New Roman"/>
          <w:sz w:val="24"/>
          <w:szCs w:val="24"/>
        </w:rPr>
        <w:t xml:space="preserve"> та </w:t>
      </w:r>
      <w:proofErr w:type="spellStart"/>
      <w:r w:rsidRPr="00AE5CC9">
        <w:rPr>
          <w:rFonts w:ascii="Times New Roman" w:hAnsi="Times New Roman" w:cs="Times New Roman"/>
          <w:sz w:val="24"/>
          <w:szCs w:val="24"/>
        </w:rPr>
        <w:t>çитет</w:t>
      </w:r>
      <w:proofErr w:type="spellEnd"/>
      <w:r w:rsidRPr="00AE5CC9">
        <w:rPr>
          <w:rFonts w:ascii="Times New Roman" w:hAnsi="Times New Roman" w:cs="Times New Roman"/>
          <w:sz w:val="24"/>
          <w:szCs w:val="24"/>
        </w:rPr>
        <w:t>.</w:t>
      </w:r>
    </w:p>
    <w:p w:rsidR="00AE5CC9" w:rsidRPr="00AE5CC9" w:rsidRDefault="00AE5CC9" w:rsidP="00AE5CC9">
      <w:pPr>
        <w:spacing w:line="200" w:lineRule="atLeast"/>
        <w:ind w:firstLine="709"/>
        <w:jc w:val="both"/>
        <w:rPr>
          <w:rFonts w:ascii="Times New Roman" w:hAnsi="Times New Roman" w:cs="Times New Roman"/>
          <w:sz w:val="24"/>
          <w:szCs w:val="24"/>
        </w:rPr>
      </w:pPr>
      <w:proofErr w:type="spellStart"/>
      <w:r w:rsidRPr="00AE5CC9">
        <w:rPr>
          <w:rFonts w:ascii="Times New Roman" w:hAnsi="Times New Roman" w:cs="Times New Roman"/>
          <w:sz w:val="24"/>
          <w:szCs w:val="24"/>
        </w:rPr>
        <w:t>Хулара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аслă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шкулсем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театрсем</w:t>
      </w:r>
      <w:proofErr w:type="spellEnd"/>
      <w:r w:rsidRPr="00AE5CC9">
        <w:rPr>
          <w:rFonts w:ascii="Times New Roman" w:hAnsi="Times New Roman" w:cs="Times New Roman"/>
          <w:sz w:val="24"/>
          <w:szCs w:val="24"/>
        </w:rPr>
        <w:t xml:space="preserve">, культура </w:t>
      </w:r>
      <w:proofErr w:type="spellStart"/>
      <w:r w:rsidRPr="00AE5CC9">
        <w:rPr>
          <w:rFonts w:ascii="Times New Roman" w:hAnsi="Times New Roman" w:cs="Times New Roman"/>
          <w:sz w:val="24"/>
          <w:szCs w:val="24"/>
        </w:rPr>
        <w:t>керменĕсем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пур</w:t>
      </w:r>
      <w:proofErr w:type="spellEnd"/>
      <w:r w:rsidRPr="00AE5CC9">
        <w:rPr>
          <w:rFonts w:ascii="Times New Roman" w:hAnsi="Times New Roman" w:cs="Times New Roman"/>
          <w:sz w:val="24"/>
          <w:szCs w:val="24"/>
        </w:rPr>
        <w:t xml:space="preserve">. </w:t>
      </w:r>
      <w:proofErr w:type="gramStart"/>
      <w:r w:rsidRPr="00AE5CC9">
        <w:rPr>
          <w:rFonts w:ascii="Times New Roman" w:hAnsi="Times New Roman" w:cs="Times New Roman"/>
          <w:sz w:val="24"/>
          <w:szCs w:val="24"/>
        </w:rPr>
        <w:t xml:space="preserve">Унта </w:t>
      </w:r>
      <w:proofErr w:type="spellStart"/>
      <w:r w:rsidRPr="00AE5CC9">
        <w:rPr>
          <w:rFonts w:ascii="Times New Roman" w:hAnsi="Times New Roman" w:cs="Times New Roman"/>
          <w:sz w:val="24"/>
          <w:szCs w:val="24"/>
        </w:rPr>
        <w:t>чăваш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сăмахĕ</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уççăн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янăрать</w:t>
      </w:r>
      <w:proofErr w:type="spellEnd"/>
      <w:r w:rsidRPr="00AE5CC9">
        <w:rPr>
          <w:rFonts w:ascii="Times New Roman" w:hAnsi="Times New Roman" w:cs="Times New Roman"/>
          <w:sz w:val="24"/>
          <w:szCs w:val="24"/>
        </w:rPr>
        <w:t>.</w:t>
      </w:r>
      <w:proofErr w:type="gramEnd"/>
    </w:p>
    <w:p w:rsidR="00AE5CC9" w:rsidRPr="00AE5CC9" w:rsidRDefault="00AE5CC9" w:rsidP="00AE5CC9">
      <w:pPr>
        <w:spacing w:line="200" w:lineRule="atLeast"/>
        <w:ind w:firstLine="709"/>
        <w:jc w:val="both"/>
        <w:rPr>
          <w:rFonts w:ascii="Times New Roman" w:hAnsi="Times New Roman" w:cs="Times New Roman"/>
          <w:i/>
          <w:sz w:val="24"/>
          <w:szCs w:val="24"/>
        </w:rPr>
      </w:pPr>
      <w:proofErr w:type="spellStart"/>
      <w:r w:rsidRPr="00AE5CC9">
        <w:rPr>
          <w:rFonts w:ascii="Times New Roman" w:hAnsi="Times New Roman" w:cs="Times New Roman"/>
          <w:sz w:val="24"/>
          <w:szCs w:val="24"/>
        </w:rPr>
        <w:t>Чăвашсен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тĕ</w:t>
      </w:r>
      <w:proofErr w:type="gramStart"/>
      <w:r w:rsidRPr="00AE5CC9">
        <w:rPr>
          <w:rFonts w:ascii="Times New Roman" w:hAnsi="Times New Roman" w:cs="Times New Roman"/>
          <w:sz w:val="24"/>
          <w:szCs w:val="24"/>
        </w:rPr>
        <w:t>п</w:t>
      </w:r>
      <w:proofErr w:type="spellEnd"/>
      <w:proofErr w:type="gramEnd"/>
      <w:r w:rsidRPr="00AE5CC9">
        <w:rPr>
          <w:rFonts w:ascii="Times New Roman" w:hAnsi="Times New Roman" w:cs="Times New Roman"/>
          <w:sz w:val="24"/>
          <w:szCs w:val="24"/>
        </w:rPr>
        <w:t xml:space="preserve"> хули </w:t>
      </w:r>
      <w:proofErr w:type="spellStart"/>
      <w:r w:rsidRPr="00AE5CC9">
        <w:rPr>
          <w:rFonts w:ascii="Times New Roman" w:hAnsi="Times New Roman" w:cs="Times New Roman"/>
          <w:sz w:val="24"/>
          <w:szCs w:val="24"/>
        </w:rPr>
        <w:t>çумĕпе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анлă</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Атăл</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юхса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выртать</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Ĕмĕрсем</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хушши</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чăваш</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хăйĕн</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Атăлне</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мухтаса</w:t>
      </w:r>
      <w:proofErr w:type="spellEnd"/>
      <w:r w:rsidRPr="00AE5CC9">
        <w:rPr>
          <w:rFonts w:ascii="Times New Roman" w:hAnsi="Times New Roman" w:cs="Times New Roman"/>
          <w:sz w:val="24"/>
          <w:szCs w:val="24"/>
        </w:rPr>
        <w:t xml:space="preserve"> </w:t>
      </w:r>
      <w:proofErr w:type="spellStart"/>
      <w:r w:rsidRPr="00AE5CC9">
        <w:rPr>
          <w:rFonts w:ascii="Times New Roman" w:hAnsi="Times New Roman" w:cs="Times New Roman"/>
          <w:sz w:val="24"/>
          <w:szCs w:val="24"/>
        </w:rPr>
        <w:t>юрланă</w:t>
      </w:r>
      <w:proofErr w:type="spellEnd"/>
      <w:r w:rsidRPr="00AE5CC9">
        <w:rPr>
          <w:rFonts w:ascii="Times New Roman" w:hAnsi="Times New Roman" w:cs="Times New Roman"/>
          <w:sz w:val="24"/>
          <w:szCs w:val="24"/>
        </w:rPr>
        <w:t xml:space="preserve">. </w:t>
      </w:r>
      <w:r w:rsidRPr="00AE5CC9">
        <w:rPr>
          <w:rFonts w:ascii="Times New Roman" w:hAnsi="Times New Roman" w:cs="Times New Roman"/>
          <w:i/>
          <w:sz w:val="24"/>
          <w:szCs w:val="24"/>
        </w:rPr>
        <w:t>(Г. Волков)</w:t>
      </w:r>
    </w:p>
    <w:p w:rsidR="003B5F10" w:rsidRPr="00A603A1" w:rsidRDefault="003B5F10" w:rsidP="003B5F10">
      <w:pPr>
        <w:jc w:val="both"/>
        <w:rPr>
          <w:rFonts w:ascii="Times New Roman" w:eastAsia="Andale Sans UI" w:hAnsi="Times New Roman" w:cs="Times New Roman"/>
          <w:i/>
          <w:kern w:val="2"/>
          <w:sz w:val="24"/>
          <w:szCs w:val="24"/>
          <w:lang w:eastAsia="ar-SA"/>
        </w:rPr>
      </w:pPr>
      <w:r w:rsidRPr="00A603A1">
        <w:rPr>
          <w:rFonts w:ascii="Times New Roman" w:eastAsia="Andale Sans UI" w:hAnsi="Times New Roman" w:cs="Times New Roman"/>
          <w:kern w:val="2"/>
          <w:sz w:val="24"/>
          <w:szCs w:val="24"/>
          <w:lang w:eastAsia="ar-SA"/>
        </w:rPr>
        <w:t xml:space="preserve"> </w:t>
      </w:r>
      <w:r w:rsidRPr="00A603A1">
        <w:rPr>
          <w:rFonts w:ascii="Times New Roman" w:hAnsi="Times New Roman" w:cs="Times New Roman"/>
          <w:i/>
        </w:rPr>
        <w:t xml:space="preserve">Прочитайте. Перескажите содержание на русском языке. </w:t>
      </w:r>
    </w:p>
    <w:p w:rsidR="001032FD" w:rsidRPr="00F5706A" w:rsidRDefault="003B5F10" w:rsidP="003B5F10">
      <w:pPr>
        <w:shd w:val="clear" w:color="auto" w:fill="FFFFFF"/>
        <w:spacing w:before="202"/>
        <w:ind w:right="7"/>
        <w:rPr>
          <w:rFonts w:ascii="Times New Roman" w:hAnsi="Times New Roman" w:cs="Times New Roman"/>
          <w:sz w:val="24"/>
          <w:szCs w:val="24"/>
        </w:rPr>
      </w:pPr>
      <w:r>
        <w:rPr>
          <w:rFonts w:ascii="Times New Roman" w:hAnsi="Times New Roman" w:cs="Times New Roman"/>
        </w:rPr>
        <w:t xml:space="preserve">                                                                  </w:t>
      </w:r>
      <w:r w:rsidR="001032FD" w:rsidRPr="00F5706A">
        <w:rPr>
          <w:rFonts w:ascii="Times New Roman" w:hAnsi="Times New Roman" w:cs="Times New Roman"/>
          <w:b/>
          <w:bCs/>
          <w:noProof/>
          <w:sz w:val="24"/>
          <w:szCs w:val="24"/>
        </w:rPr>
        <w:t>Карап ăсти</w:t>
      </w:r>
    </w:p>
    <w:p w:rsidR="001032FD" w:rsidRPr="00F5706A" w:rsidRDefault="001032FD" w:rsidP="001032FD">
      <w:pPr>
        <w:shd w:val="clear" w:color="auto" w:fill="FFFFFF"/>
        <w:spacing w:before="43" w:line="266" w:lineRule="exact"/>
        <w:ind w:left="65" w:right="65" w:firstLine="461"/>
        <w:jc w:val="both"/>
        <w:rPr>
          <w:rFonts w:ascii="Times New Roman" w:hAnsi="Times New Roman" w:cs="Times New Roman"/>
          <w:sz w:val="24"/>
          <w:szCs w:val="24"/>
        </w:rPr>
      </w:pPr>
      <w:r w:rsidRPr="00F5706A">
        <w:rPr>
          <w:rFonts w:ascii="Times New Roman" w:hAnsi="Times New Roman" w:cs="Times New Roman"/>
          <w:noProof/>
          <w:sz w:val="24"/>
          <w:szCs w:val="24"/>
        </w:rPr>
        <w:t>Алёша Крылов ачаран моряк пулма, тинĕссем тăрăх ишме ĕмĕтленнĕ. Шкулта питĕ тăрăшса вĕреннĕ. Ана учительсем  те мухтанă.</w:t>
      </w:r>
    </w:p>
    <w:p w:rsidR="001032FD" w:rsidRPr="00F5706A" w:rsidRDefault="001032FD" w:rsidP="001032FD">
      <w:pPr>
        <w:shd w:val="clear" w:color="auto" w:fill="FFFFFF"/>
        <w:spacing w:line="266" w:lineRule="exact"/>
        <w:ind w:left="72" w:right="58" w:firstLine="461"/>
        <w:jc w:val="both"/>
        <w:rPr>
          <w:rFonts w:ascii="Times New Roman" w:hAnsi="Times New Roman" w:cs="Times New Roman"/>
          <w:sz w:val="24"/>
          <w:szCs w:val="24"/>
        </w:rPr>
      </w:pPr>
      <w:r w:rsidRPr="00F5706A">
        <w:rPr>
          <w:rFonts w:ascii="Times New Roman" w:hAnsi="Times New Roman" w:cs="Times New Roman"/>
          <w:noProof/>
          <w:sz w:val="24"/>
          <w:szCs w:val="24"/>
        </w:rPr>
        <w:t>Анчах та Алёша йывăр чирлесе ÿкет. Чир иртсе каять. Арçын ача çывăхран кăна курма тытăнать. Кун пек  сывлăхпа карап  çинче ишейместĕн.</w:t>
      </w:r>
    </w:p>
    <w:p w:rsidR="001032FD" w:rsidRPr="00F5706A" w:rsidRDefault="001032FD" w:rsidP="001032FD">
      <w:pPr>
        <w:shd w:val="clear" w:color="auto" w:fill="FFFFFF"/>
        <w:spacing w:before="29" w:line="245" w:lineRule="exact"/>
        <w:ind w:right="14"/>
        <w:jc w:val="both"/>
        <w:rPr>
          <w:rFonts w:ascii="Times New Roman" w:hAnsi="Times New Roman" w:cs="Times New Roman"/>
          <w:sz w:val="24"/>
          <w:szCs w:val="24"/>
        </w:rPr>
      </w:pPr>
      <w:r w:rsidRPr="00F5706A">
        <w:rPr>
          <w:rFonts w:ascii="Times New Roman" w:hAnsi="Times New Roman" w:cs="Times New Roman"/>
          <w:noProof/>
          <w:sz w:val="24"/>
          <w:szCs w:val="24"/>
        </w:rPr>
        <w:t>Алёша пуçне усмасть. Шкул вĕренсе пĕтернĕ хыççăн Тинĕс академине вĕренме кĕрет. Академие пĕтерсен, тинĕс карапĕсем тăвас ĕçе  кÿлĕнет.</w:t>
      </w:r>
    </w:p>
    <w:p w:rsidR="001032FD" w:rsidRPr="00F5706A" w:rsidRDefault="001032FD" w:rsidP="003B5F10">
      <w:pPr>
        <w:shd w:val="clear" w:color="auto" w:fill="FFFFFF"/>
        <w:spacing w:line="245" w:lineRule="exact"/>
        <w:ind w:left="7" w:right="14" w:firstLine="454"/>
        <w:jc w:val="both"/>
        <w:rPr>
          <w:rFonts w:ascii="Times New Roman" w:hAnsi="Times New Roman" w:cs="Times New Roman"/>
          <w:sz w:val="24"/>
          <w:szCs w:val="24"/>
        </w:rPr>
      </w:pPr>
      <w:r w:rsidRPr="00F5706A">
        <w:rPr>
          <w:rFonts w:ascii="Times New Roman" w:hAnsi="Times New Roman" w:cs="Times New Roman"/>
          <w:noProof/>
          <w:sz w:val="24"/>
          <w:szCs w:val="24"/>
        </w:rPr>
        <w:lastRenderedPageBreak/>
        <w:t>Халĕ Алексей Николаевич Крылов академик ятне пĕтĕм тĕнче пĕлет. Вăл - пирĕн ентеш. Ăна чысласа вăл çуралнă яла Крылово ят панă. Ку ял Пăрачкав районĕнче.</w:t>
      </w:r>
      <w:r w:rsidR="003B5F10">
        <w:rPr>
          <w:rFonts w:ascii="Times New Roman" w:hAnsi="Times New Roman" w:cs="Times New Roman"/>
          <w:sz w:val="24"/>
          <w:szCs w:val="24"/>
        </w:rPr>
        <w:t xml:space="preserve"> </w:t>
      </w:r>
      <w:r w:rsidRPr="00F5706A">
        <w:rPr>
          <w:rFonts w:ascii="Times New Roman" w:hAnsi="Times New Roman" w:cs="Times New Roman"/>
          <w:i/>
          <w:iCs/>
          <w:noProof/>
          <w:sz w:val="24"/>
          <w:szCs w:val="24"/>
        </w:rPr>
        <w:t>(В.Кудявнинпа В.Степанов çырнинчен.)</w:t>
      </w:r>
    </w:p>
    <w:p w:rsidR="00C52EF6" w:rsidRPr="00AE5CC9" w:rsidRDefault="00C52EF6">
      <w:pPr>
        <w:rPr>
          <w:rFonts w:ascii="Times New Roman" w:hAnsi="Times New Roman" w:cs="Times New Roman"/>
          <w:sz w:val="24"/>
          <w:szCs w:val="24"/>
        </w:rPr>
      </w:pPr>
    </w:p>
    <w:sectPr w:rsidR="00C52EF6" w:rsidRPr="00AE5CC9" w:rsidSect="006438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8470B"/>
    <w:rsid w:val="001032FD"/>
    <w:rsid w:val="00367FA2"/>
    <w:rsid w:val="003B5F10"/>
    <w:rsid w:val="00555346"/>
    <w:rsid w:val="00615706"/>
    <w:rsid w:val="006438FE"/>
    <w:rsid w:val="006F33B8"/>
    <w:rsid w:val="00703CB6"/>
    <w:rsid w:val="007F6642"/>
    <w:rsid w:val="008716C8"/>
    <w:rsid w:val="00923FF1"/>
    <w:rsid w:val="0098470B"/>
    <w:rsid w:val="00995076"/>
    <w:rsid w:val="009F78EE"/>
    <w:rsid w:val="00A603A1"/>
    <w:rsid w:val="00AE5CC9"/>
    <w:rsid w:val="00B85770"/>
    <w:rsid w:val="00BC1E4D"/>
    <w:rsid w:val="00C52EF6"/>
    <w:rsid w:val="00C926E3"/>
    <w:rsid w:val="00D24D45"/>
    <w:rsid w:val="00DF1025"/>
    <w:rsid w:val="00E30CAA"/>
    <w:rsid w:val="00F02830"/>
    <w:rsid w:val="00F031D1"/>
    <w:rsid w:val="00F352B1"/>
    <w:rsid w:val="00F570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8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1582488">
      <w:bodyDiv w:val="1"/>
      <w:marLeft w:val="0"/>
      <w:marRight w:val="0"/>
      <w:marTop w:val="0"/>
      <w:marBottom w:val="0"/>
      <w:divBdr>
        <w:top w:val="none" w:sz="0" w:space="0" w:color="auto"/>
        <w:left w:val="none" w:sz="0" w:space="0" w:color="auto"/>
        <w:bottom w:val="none" w:sz="0" w:space="0" w:color="auto"/>
        <w:right w:val="none" w:sz="0" w:space="0" w:color="auto"/>
      </w:divBdr>
    </w:div>
    <w:div w:id="875659111">
      <w:bodyDiv w:val="1"/>
      <w:marLeft w:val="0"/>
      <w:marRight w:val="0"/>
      <w:marTop w:val="0"/>
      <w:marBottom w:val="0"/>
      <w:divBdr>
        <w:top w:val="none" w:sz="0" w:space="0" w:color="auto"/>
        <w:left w:val="none" w:sz="0" w:space="0" w:color="auto"/>
        <w:bottom w:val="none" w:sz="0" w:space="0" w:color="auto"/>
        <w:right w:val="none" w:sz="0" w:space="0" w:color="auto"/>
      </w:divBdr>
    </w:div>
    <w:div w:id="1233082585">
      <w:bodyDiv w:val="1"/>
      <w:marLeft w:val="0"/>
      <w:marRight w:val="0"/>
      <w:marTop w:val="0"/>
      <w:marBottom w:val="0"/>
      <w:divBdr>
        <w:top w:val="none" w:sz="0" w:space="0" w:color="auto"/>
        <w:left w:val="none" w:sz="0" w:space="0" w:color="auto"/>
        <w:bottom w:val="none" w:sz="0" w:space="0" w:color="auto"/>
        <w:right w:val="none" w:sz="0" w:space="0" w:color="auto"/>
      </w:divBdr>
    </w:div>
    <w:div w:id="1287617153">
      <w:bodyDiv w:val="1"/>
      <w:marLeft w:val="0"/>
      <w:marRight w:val="0"/>
      <w:marTop w:val="0"/>
      <w:marBottom w:val="0"/>
      <w:divBdr>
        <w:top w:val="none" w:sz="0" w:space="0" w:color="auto"/>
        <w:left w:val="none" w:sz="0" w:space="0" w:color="auto"/>
        <w:bottom w:val="none" w:sz="0" w:space="0" w:color="auto"/>
        <w:right w:val="none" w:sz="0" w:space="0" w:color="auto"/>
      </w:divBdr>
    </w:div>
    <w:div w:id="1569069694">
      <w:bodyDiv w:val="1"/>
      <w:marLeft w:val="0"/>
      <w:marRight w:val="0"/>
      <w:marTop w:val="0"/>
      <w:marBottom w:val="0"/>
      <w:divBdr>
        <w:top w:val="none" w:sz="0" w:space="0" w:color="auto"/>
        <w:left w:val="none" w:sz="0" w:space="0" w:color="auto"/>
        <w:bottom w:val="none" w:sz="0" w:space="0" w:color="auto"/>
        <w:right w:val="none" w:sz="0" w:space="0" w:color="auto"/>
      </w:divBdr>
    </w:div>
    <w:div w:id="1721972902">
      <w:bodyDiv w:val="1"/>
      <w:marLeft w:val="0"/>
      <w:marRight w:val="0"/>
      <w:marTop w:val="0"/>
      <w:marBottom w:val="0"/>
      <w:divBdr>
        <w:top w:val="none" w:sz="0" w:space="0" w:color="auto"/>
        <w:left w:val="none" w:sz="0" w:space="0" w:color="auto"/>
        <w:bottom w:val="none" w:sz="0" w:space="0" w:color="auto"/>
        <w:right w:val="none" w:sz="0" w:space="0" w:color="auto"/>
      </w:divBdr>
    </w:div>
    <w:div w:id="1859654126">
      <w:bodyDiv w:val="1"/>
      <w:marLeft w:val="0"/>
      <w:marRight w:val="0"/>
      <w:marTop w:val="0"/>
      <w:marBottom w:val="0"/>
      <w:divBdr>
        <w:top w:val="none" w:sz="0" w:space="0" w:color="auto"/>
        <w:left w:val="none" w:sz="0" w:space="0" w:color="auto"/>
        <w:bottom w:val="none" w:sz="0" w:space="0" w:color="auto"/>
        <w:right w:val="none" w:sz="0" w:space="0" w:color="auto"/>
      </w:divBdr>
    </w:div>
    <w:div w:id="2002922186">
      <w:bodyDiv w:val="1"/>
      <w:marLeft w:val="0"/>
      <w:marRight w:val="0"/>
      <w:marTop w:val="0"/>
      <w:marBottom w:val="0"/>
      <w:divBdr>
        <w:top w:val="none" w:sz="0" w:space="0" w:color="auto"/>
        <w:left w:val="none" w:sz="0" w:space="0" w:color="auto"/>
        <w:bottom w:val="none" w:sz="0" w:space="0" w:color="auto"/>
        <w:right w:val="none" w:sz="0" w:space="0" w:color="auto"/>
      </w:divBdr>
    </w:div>
    <w:div w:id="2017226040">
      <w:bodyDiv w:val="1"/>
      <w:marLeft w:val="0"/>
      <w:marRight w:val="0"/>
      <w:marTop w:val="0"/>
      <w:marBottom w:val="0"/>
      <w:divBdr>
        <w:top w:val="none" w:sz="0" w:space="0" w:color="auto"/>
        <w:left w:val="none" w:sz="0" w:space="0" w:color="auto"/>
        <w:bottom w:val="none" w:sz="0" w:space="0" w:color="auto"/>
        <w:right w:val="none" w:sz="0" w:space="0" w:color="auto"/>
      </w:divBdr>
    </w:div>
    <w:div w:id="208621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1333</Words>
  <Characters>7599</Characters>
  <Application>Microsoft Office Word</Application>
  <DocSecurity>0</DocSecurity>
  <Lines>63</Lines>
  <Paragraphs>17</Paragraphs>
  <ScaleCrop>false</ScaleCrop>
  <Company>Microsoft</Company>
  <LinksUpToDate>false</LinksUpToDate>
  <CharactersWithSpaces>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18</cp:revision>
  <dcterms:created xsi:type="dcterms:W3CDTF">2018-11-04T07:19:00Z</dcterms:created>
  <dcterms:modified xsi:type="dcterms:W3CDTF">2018-11-11T15:03:00Z</dcterms:modified>
</cp:coreProperties>
</file>